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C5C55F" w14:textId="77777777" w:rsidR="00855F52" w:rsidRPr="00A0620E" w:rsidRDefault="00855F52" w:rsidP="00855F52">
      <w:pPr>
        <w:pStyle w:val="berschrift1"/>
        <w:rPr>
          <w:rFonts w:cstheme="majorHAnsi"/>
          <w:color w:val="724F3B" w:themeColor="accent6" w:themeShade="BF"/>
          <w:szCs w:val="36"/>
        </w:rPr>
      </w:pPr>
      <w:r w:rsidRPr="00A0620E">
        <w:rPr>
          <w:rFonts w:cstheme="majorHAnsi"/>
          <w:szCs w:val="36"/>
        </w:rPr>
        <w:t>Kommunikationsmaterial Leichtathletik «for all»</w:t>
      </w:r>
    </w:p>
    <w:p w14:paraId="313194FF" w14:textId="77777777" w:rsidR="00855F52" w:rsidRPr="00A0620E" w:rsidRDefault="00855F52" w:rsidP="00855F52">
      <w:pPr>
        <w:rPr>
          <w:rFonts w:asciiTheme="majorHAnsi" w:hAnsiTheme="majorHAnsi" w:cstheme="majorHAnsi"/>
          <w:b/>
          <w:bCs/>
          <w:color w:val="724F3B" w:themeColor="accent6" w:themeShade="BF"/>
        </w:rPr>
      </w:pPr>
    </w:p>
    <w:p w14:paraId="562DB90D" w14:textId="77777777" w:rsidR="00855F52" w:rsidRPr="00A0620E" w:rsidRDefault="00855F52" w:rsidP="00855F52">
      <w:pPr>
        <w:rPr>
          <w:rFonts w:asciiTheme="majorHAnsi" w:hAnsiTheme="majorHAnsi" w:cstheme="majorHAnsi"/>
          <w:b/>
          <w:bCs/>
          <w:color w:val="C00000"/>
        </w:rPr>
      </w:pPr>
      <w:r w:rsidRPr="00A0620E">
        <w:rPr>
          <w:rFonts w:asciiTheme="majorHAnsi" w:hAnsiTheme="majorHAnsi" w:cstheme="majorHAnsi"/>
          <w:b/>
          <w:bCs/>
          <w:color w:val="C00000"/>
        </w:rPr>
        <w:t>Texte für Behindertensportorganisationen</w:t>
      </w:r>
    </w:p>
    <w:p w14:paraId="33210D54" w14:textId="77777777" w:rsidR="00855F52" w:rsidRPr="00A0620E" w:rsidRDefault="00855F52" w:rsidP="00855F52">
      <w:pPr>
        <w:rPr>
          <w:rFonts w:asciiTheme="majorHAnsi" w:hAnsiTheme="majorHAnsi" w:cstheme="majorHAnsi"/>
          <w:i/>
          <w:iCs/>
          <w:sz w:val="20"/>
          <w:szCs w:val="20"/>
        </w:rPr>
      </w:pPr>
      <w:r w:rsidRPr="00A0620E">
        <w:rPr>
          <w:rFonts w:asciiTheme="majorHAnsi" w:hAnsiTheme="majorHAnsi" w:cstheme="majorHAnsi"/>
          <w:i/>
          <w:iCs/>
          <w:sz w:val="20"/>
          <w:szCs w:val="20"/>
        </w:rPr>
        <w:t>Zwei Texte zur Auswahl:</w:t>
      </w:r>
    </w:p>
    <w:p w14:paraId="16090EAF" w14:textId="77777777" w:rsidR="00855F52" w:rsidRPr="00A0620E" w:rsidRDefault="00855F52" w:rsidP="00855F52">
      <w:pPr>
        <w:rPr>
          <w:rFonts w:asciiTheme="majorHAnsi" w:hAnsiTheme="majorHAnsi" w:cstheme="majorHAnsi"/>
          <w:b/>
          <w:bCs/>
          <w:sz w:val="20"/>
          <w:szCs w:val="20"/>
        </w:rPr>
      </w:pPr>
    </w:p>
    <w:p w14:paraId="748507C4" w14:textId="77777777" w:rsidR="00855F52" w:rsidRPr="00A0620E" w:rsidRDefault="00855F52" w:rsidP="00855F52">
      <w:pPr>
        <w:rPr>
          <w:rFonts w:asciiTheme="majorHAnsi" w:hAnsiTheme="majorHAnsi" w:cstheme="majorHAnsi"/>
          <w:b/>
          <w:bCs/>
          <w:sz w:val="20"/>
          <w:szCs w:val="20"/>
        </w:rPr>
      </w:pPr>
      <w:r w:rsidRPr="00A0620E">
        <w:rPr>
          <w:rFonts w:asciiTheme="majorHAnsi" w:hAnsiTheme="majorHAnsi" w:cstheme="majorHAnsi"/>
          <w:b/>
          <w:bCs/>
          <w:sz w:val="20"/>
          <w:szCs w:val="20"/>
        </w:rPr>
        <w:t>Wettkampfluft in der Leichtathletik schnuppern</w:t>
      </w:r>
    </w:p>
    <w:p w14:paraId="2E87F340" w14:textId="194930B3" w:rsidR="00855F52" w:rsidRPr="00A0620E" w:rsidRDefault="00855F52" w:rsidP="00855F52">
      <w:pPr>
        <w:rPr>
          <w:rFonts w:asciiTheme="majorHAnsi" w:hAnsiTheme="majorHAnsi" w:cstheme="majorHAnsi"/>
          <w:sz w:val="20"/>
          <w:szCs w:val="20"/>
        </w:rPr>
      </w:pPr>
      <w:r w:rsidRPr="00A0620E">
        <w:rPr>
          <w:rFonts w:asciiTheme="majorHAnsi" w:hAnsiTheme="majorHAnsi" w:cstheme="majorHAnsi"/>
          <w:sz w:val="20"/>
          <w:szCs w:val="20"/>
        </w:rPr>
        <w:t xml:space="preserve">Bei den Nachwuchsprojekten von Swiss Athletics, dem Schweizerischen Leichtathletikverband, sind alle willkommen. </w:t>
      </w:r>
      <w:r w:rsidR="0033355E">
        <w:rPr>
          <w:rFonts w:asciiTheme="majorHAnsi" w:hAnsiTheme="majorHAnsi" w:cstheme="majorHAnsi"/>
          <w:sz w:val="20"/>
          <w:szCs w:val="20"/>
        </w:rPr>
        <w:t>Auch in dieser Saison</w:t>
      </w:r>
      <w:r w:rsidRPr="00A0620E">
        <w:rPr>
          <w:rFonts w:asciiTheme="majorHAnsi" w:hAnsiTheme="majorHAnsi" w:cstheme="majorHAnsi"/>
          <w:sz w:val="20"/>
          <w:szCs w:val="20"/>
        </w:rPr>
        <w:t xml:space="preserve"> können Kinder und Jugendliche mit einer Beeinträchtigung im Alter von 7 bis 15 Jahren bei allen drei Nachwuchsprojekten von Swiss Athletics Wettkampfluft schnuppern und sich sportlich in der Kategorie </w:t>
      </w:r>
      <w:r w:rsidRPr="00A0620E">
        <w:rPr>
          <w:rFonts w:asciiTheme="majorHAnsi" w:hAnsiTheme="majorHAnsi" w:cstheme="majorHAnsi"/>
          <w:b/>
          <w:bCs/>
          <w:sz w:val="20"/>
          <w:szCs w:val="20"/>
        </w:rPr>
        <w:t>«for all»</w:t>
      </w:r>
      <w:r w:rsidRPr="00A0620E">
        <w:rPr>
          <w:rFonts w:asciiTheme="majorHAnsi" w:hAnsiTheme="majorHAnsi" w:cstheme="majorHAnsi"/>
          <w:sz w:val="20"/>
          <w:szCs w:val="20"/>
        </w:rPr>
        <w:t xml:space="preserve"> miteinander messen. Ob Sprint, 600m oder einen Dreikampf - für alle ist etwas mit dabei. Vorkenntnisse sind nicht erforderlich. Die Freude an der Bewegung und das unvergessliche Erlebnis stehen bei den Nachwuchsprojekten im Vordergrund.</w:t>
      </w:r>
    </w:p>
    <w:p w14:paraId="308B9A45" w14:textId="77777777" w:rsidR="00855F52" w:rsidRPr="00A0620E" w:rsidRDefault="00855F52" w:rsidP="00855F52">
      <w:pPr>
        <w:rPr>
          <w:rFonts w:asciiTheme="majorHAnsi" w:hAnsiTheme="majorHAnsi" w:cstheme="majorHAnsi"/>
          <w:sz w:val="20"/>
          <w:szCs w:val="20"/>
        </w:rPr>
      </w:pPr>
    </w:p>
    <w:p w14:paraId="76AA0F7F" w14:textId="77777777" w:rsidR="00855F52" w:rsidRPr="00A0620E" w:rsidRDefault="00855F52" w:rsidP="00855F52">
      <w:pPr>
        <w:rPr>
          <w:rFonts w:asciiTheme="majorHAnsi" w:hAnsiTheme="majorHAnsi" w:cstheme="majorHAnsi"/>
          <w:sz w:val="20"/>
          <w:szCs w:val="20"/>
        </w:rPr>
      </w:pPr>
      <w:r w:rsidRPr="00A0620E">
        <w:rPr>
          <w:rFonts w:asciiTheme="majorHAnsi" w:hAnsiTheme="majorHAnsi" w:cstheme="majorHAnsi"/>
          <w:sz w:val="20"/>
          <w:szCs w:val="20"/>
        </w:rPr>
        <w:t xml:space="preserve">Mehr erfahren: </w:t>
      </w:r>
      <w:hyperlink r:id="rId11" w:history="1">
        <w:r w:rsidRPr="00A0620E">
          <w:rPr>
            <w:rStyle w:val="Hyperlink"/>
            <w:rFonts w:asciiTheme="majorHAnsi" w:hAnsiTheme="majorHAnsi" w:cstheme="majorHAnsi"/>
            <w:sz w:val="20"/>
            <w:szCs w:val="20"/>
          </w:rPr>
          <w:t>https://bit.ly/4atpNJ7</w:t>
        </w:r>
      </w:hyperlink>
    </w:p>
    <w:p w14:paraId="75217172" w14:textId="77777777" w:rsidR="00855F52" w:rsidRPr="00A0620E" w:rsidRDefault="00855F52" w:rsidP="00855F52">
      <w:pPr>
        <w:rPr>
          <w:rFonts w:asciiTheme="majorHAnsi" w:hAnsiTheme="majorHAnsi" w:cstheme="majorHAnsi"/>
          <w:sz w:val="20"/>
          <w:szCs w:val="20"/>
        </w:rPr>
      </w:pPr>
      <w:r w:rsidRPr="00A0620E">
        <w:rPr>
          <w:rFonts w:asciiTheme="majorHAnsi" w:hAnsiTheme="majorHAnsi" w:cstheme="majorHAnsi"/>
          <w:sz w:val="20"/>
          <w:szCs w:val="20"/>
        </w:rPr>
        <w:t xml:space="preserve"> </w:t>
      </w:r>
    </w:p>
    <w:p w14:paraId="1F0A1B6D" w14:textId="77777777" w:rsidR="00855F52" w:rsidRPr="00A0620E" w:rsidRDefault="00855F52" w:rsidP="00855F52">
      <w:pPr>
        <w:rPr>
          <w:rFonts w:asciiTheme="majorHAnsi" w:hAnsiTheme="majorHAnsi" w:cstheme="majorHAnsi"/>
          <w:b/>
          <w:bCs/>
          <w:sz w:val="20"/>
          <w:szCs w:val="20"/>
        </w:rPr>
      </w:pPr>
    </w:p>
    <w:p w14:paraId="61CAE58F" w14:textId="77777777" w:rsidR="00855F52" w:rsidRPr="00A0620E" w:rsidRDefault="00855F52" w:rsidP="00855F52">
      <w:pPr>
        <w:rPr>
          <w:rFonts w:asciiTheme="majorHAnsi" w:hAnsiTheme="majorHAnsi" w:cstheme="majorHAnsi"/>
          <w:b/>
          <w:bCs/>
          <w:sz w:val="20"/>
          <w:szCs w:val="20"/>
        </w:rPr>
      </w:pPr>
      <w:r w:rsidRPr="00A0620E">
        <w:rPr>
          <w:rFonts w:asciiTheme="majorHAnsi" w:hAnsiTheme="majorHAnsi" w:cstheme="majorHAnsi"/>
          <w:b/>
          <w:bCs/>
          <w:sz w:val="20"/>
          <w:szCs w:val="20"/>
        </w:rPr>
        <w:t>Wettkampfluft schnuppern in der Leichtathletik</w:t>
      </w:r>
    </w:p>
    <w:p w14:paraId="3FD58B4C" w14:textId="6253E177" w:rsidR="00855F52" w:rsidRPr="00A0620E" w:rsidRDefault="00855F52" w:rsidP="00855F52">
      <w:pPr>
        <w:rPr>
          <w:rFonts w:asciiTheme="majorHAnsi" w:hAnsiTheme="majorHAnsi" w:cstheme="majorHAnsi"/>
          <w:sz w:val="20"/>
          <w:szCs w:val="20"/>
        </w:rPr>
      </w:pPr>
      <w:r w:rsidRPr="00A0620E">
        <w:rPr>
          <w:rFonts w:asciiTheme="majorHAnsi" w:hAnsiTheme="majorHAnsi" w:cstheme="majorHAnsi"/>
          <w:sz w:val="20"/>
          <w:szCs w:val="20"/>
        </w:rPr>
        <w:t>Auch in der Saison 202</w:t>
      </w:r>
      <w:r w:rsidR="0012587E">
        <w:rPr>
          <w:rFonts w:asciiTheme="majorHAnsi" w:hAnsiTheme="majorHAnsi" w:cstheme="majorHAnsi"/>
          <w:sz w:val="20"/>
          <w:szCs w:val="20"/>
        </w:rPr>
        <w:t>5</w:t>
      </w:r>
      <w:r w:rsidRPr="00A0620E">
        <w:rPr>
          <w:rFonts w:asciiTheme="majorHAnsi" w:hAnsiTheme="majorHAnsi" w:cstheme="majorHAnsi"/>
          <w:sz w:val="20"/>
          <w:szCs w:val="20"/>
        </w:rPr>
        <w:t xml:space="preserve"> bietet Swiss Athletics, in Zusammenarbeit mit lokalen Organisatoren, Kindern mit einer Beeinträchtigung verschiedene Startmöglichkeiten. Kinder und Jugendliche im Alter von 7 bis 15 Jahren können bei den Nachwuchsprojekten in der Kategorie </w:t>
      </w:r>
      <w:r w:rsidRPr="00A0620E">
        <w:rPr>
          <w:rFonts w:asciiTheme="majorHAnsi" w:hAnsiTheme="majorHAnsi" w:cstheme="majorHAnsi"/>
          <w:b/>
          <w:bCs/>
          <w:sz w:val="20"/>
          <w:szCs w:val="20"/>
        </w:rPr>
        <w:t>«for all»</w:t>
      </w:r>
      <w:r w:rsidRPr="00A0620E">
        <w:rPr>
          <w:rFonts w:asciiTheme="majorHAnsi" w:hAnsiTheme="majorHAnsi" w:cstheme="majorHAnsi"/>
          <w:sz w:val="20"/>
          <w:szCs w:val="20"/>
        </w:rPr>
        <w:t xml:space="preserve"> Wettkampfluft schnuppern und gleichzeitig einen tollen Event mit der Familie und Freunden erleben. Ob Sprint, 600m oder Mehrkampf – für alle ist etwas mit dabei. Vorkenntnisse sind nicht erforderlich. Die Freude an der Bewegung und das unvergessliche Erlebnis stehen bei den Nachwuchsprojekten im Vordergrund.</w:t>
      </w:r>
    </w:p>
    <w:p w14:paraId="7E4DAF1C" w14:textId="77777777" w:rsidR="00855F52" w:rsidRPr="00A0620E" w:rsidRDefault="00855F52" w:rsidP="00855F52">
      <w:pPr>
        <w:rPr>
          <w:rFonts w:asciiTheme="majorHAnsi" w:hAnsiTheme="majorHAnsi" w:cstheme="majorHAnsi"/>
          <w:sz w:val="20"/>
          <w:szCs w:val="20"/>
        </w:rPr>
      </w:pPr>
    </w:p>
    <w:p w14:paraId="0543B079" w14:textId="77777777" w:rsidR="00855F52" w:rsidRPr="00A0620E" w:rsidRDefault="00855F52" w:rsidP="00855F52">
      <w:pPr>
        <w:rPr>
          <w:rFonts w:asciiTheme="majorHAnsi" w:hAnsiTheme="majorHAnsi" w:cstheme="majorHAnsi"/>
          <w:sz w:val="20"/>
          <w:szCs w:val="20"/>
        </w:rPr>
      </w:pPr>
      <w:r w:rsidRPr="00A0620E">
        <w:rPr>
          <w:rFonts w:asciiTheme="majorHAnsi" w:hAnsiTheme="majorHAnsi" w:cstheme="majorHAnsi"/>
          <w:sz w:val="20"/>
          <w:szCs w:val="20"/>
        </w:rPr>
        <w:t xml:space="preserve">Mehr erfahren: </w:t>
      </w:r>
      <w:hyperlink r:id="rId12" w:history="1">
        <w:r w:rsidRPr="00A0620E">
          <w:rPr>
            <w:rStyle w:val="Hyperlink"/>
            <w:rFonts w:asciiTheme="majorHAnsi" w:hAnsiTheme="majorHAnsi" w:cstheme="majorHAnsi"/>
            <w:sz w:val="20"/>
            <w:szCs w:val="20"/>
          </w:rPr>
          <w:t>https://bit.ly/4atpNJ7</w:t>
        </w:r>
      </w:hyperlink>
    </w:p>
    <w:p w14:paraId="10D5C9A2" w14:textId="77777777" w:rsidR="00855F52" w:rsidRPr="00A0620E" w:rsidRDefault="00855F52" w:rsidP="00855F52">
      <w:pPr>
        <w:rPr>
          <w:rFonts w:asciiTheme="majorHAnsi" w:hAnsiTheme="majorHAnsi" w:cstheme="majorHAnsi"/>
          <w:sz w:val="20"/>
          <w:szCs w:val="20"/>
        </w:rPr>
      </w:pPr>
    </w:p>
    <w:p w14:paraId="74A4FDC0" w14:textId="77777777" w:rsidR="00855F52" w:rsidRPr="00A0620E" w:rsidRDefault="00855F52" w:rsidP="00855F52">
      <w:pPr>
        <w:rPr>
          <w:rFonts w:asciiTheme="majorHAnsi" w:hAnsiTheme="majorHAnsi" w:cstheme="majorHAnsi"/>
          <w:b/>
          <w:bCs/>
          <w:sz w:val="20"/>
          <w:szCs w:val="20"/>
        </w:rPr>
      </w:pPr>
    </w:p>
    <w:p w14:paraId="78A7ADE6" w14:textId="77777777" w:rsidR="00855F52" w:rsidRPr="00A0620E" w:rsidRDefault="00855F52" w:rsidP="00855F52">
      <w:pPr>
        <w:rPr>
          <w:rFonts w:asciiTheme="majorHAnsi" w:hAnsiTheme="majorHAnsi" w:cstheme="majorHAnsi"/>
          <w:b/>
          <w:bCs/>
          <w:color w:val="C00000"/>
        </w:rPr>
      </w:pPr>
      <w:r w:rsidRPr="00A0620E">
        <w:rPr>
          <w:rFonts w:asciiTheme="majorHAnsi" w:hAnsiTheme="majorHAnsi" w:cstheme="majorHAnsi"/>
          <w:b/>
          <w:bCs/>
          <w:color w:val="C00000"/>
        </w:rPr>
        <w:t>Text für Verbände / Sportämter</w:t>
      </w:r>
    </w:p>
    <w:p w14:paraId="53C75A32" w14:textId="77777777" w:rsidR="00855F52" w:rsidRPr="00A0620E" w:rsidRDefault="00855F52" w:rsidP="00855F52">
      <w:pPr>
        <w:rPr>
          <w:rFonts w:asciiTheme="majorHAnsi" w:hAnsiTheme="majorHAnsi" w:cstheme="majorHAnsi"/>
          <w:b/>
          <w:bCs/>
          <w:sz w:val="20"/>
          <w:szCs w:val="20"/>
        </w:rPr>
      </w:pPr>
    </w:p>
    <w:p w14:paraId="21DC23EE" w14:textId="77777777" w:rsidR="00855F52" w:rsidRPr="00A0620E" w:rsidRDefault="00855F52" w:rsidP="00855F52">
      <w:pPr>
        <w:rPr>
          <w:rFonts w:asciiTheme="majorHAnsi" w:hAnsiTheme="majorHAnsi" w:cstheme="majorHAnsi"/>
          <w:b/>
          <w:bCs/>
          <w:sz w:val="20"/>
          <w:szCs w:val="20"/>
        </w:rPr>
      </w:pPr>
      <w:r w:rsidRPr="00A0620E">
        <w:rPr>
          <w:rFonts w:asciiTheme="majorHAnsi" w:hAnsiTheme="majorHAnsi" w:cstheme="majorHAnsi"/>
          <w:b/>
          <w:bCs/>
          <w:sz w:val="20"/>
          <w:szCs w:val="20"/>
        </w:rPr>
        <w:t>Leichtathletik – Startmöglichkeiten für Kinder und Jugendliche mit Beeinträchtigung</w:t>
      </w:r>
    </w:p>
    <w:p w14:paraId="155B2D4B" w14:textId="77777777" w:rsidR="00855F52" w:rsidRPr="00A0620E" w:rsidRDefault="00855F52" w:rsidP="00855F52">
      <w:pPr>
        <w:rPr>
          <w:rFonts w:asciiTheme="majorHAnsi" w:hAnsiTheme="majorHAnsi" w:cstheme="majorHAnsi"/>
          <w:b/>
          <w:bCs/>
          <w:sz w:val="20"/>
          <w:szCs w:val="20"/>
        </w:rPr>
      </w:pPr>
    </w:p>
    <w:p w14:paraId="65E542D4" w14:textId="77777777" w:rsidR="00855F52" w:rsidRPr="00A0620E" w:rsidRDefault="00855F52" w:rsidP="00855F52">
      <w:pPr>
        <w:rPr>
          <w:rFonts w:asciiTheme="majorHAnsi" w:hAnsiTheme="majorHAnsi" w:cstheme="majorHAnsi"/>
          <w:sz w:val="20"/>
          <w:szCs w:val="20"/>
        </w:rPr>
      </w:pPr>
      <w:r w:rsidRPr="00A0620E">
        <w:rPr>
          <w:rFonts w:asciiTheme="majorHAnsi" w:hAnsiTheme="majorHAnsi" w:cstheme="majorHAnsi"/>
          <w:sz w:val="20"/>
          <w:szCs w:val="20"/>
        </w:rPr>
        <w:t xml:space="preserve">Bei den Nachwuchsprojekten von Swiss Athletics, dem Schweizerischen Leichtathletikverband, sind alle willkommen. Kinder und Jugendliche mit einer Beeinträchtigung im Alter von 7 bis 15 Jahren können sich in der Kategorie «for all» miteinander messen, Wettkampfluft schnuppern und einen tollen Event mit der Familie und Freunden erleben. Ob Sprint, 600m oder Mehrkampf – für alle ist etwas mit dabei. Vorkenntnisse sind nicht erforderlich. Die Freude an der Bewegung und das unvergessliche Erlebnis stehen bei den Nachwuchsprojekten von Swiss Athletics im Vordergrund.  </w:t>
      </w:r>
    </w:p>
    <w:p w14:paraId="27419BC7" w14:textId="77777777" w:rsidR="00855F52" w:rsidRPr="00A0620E" w:rsidRDefault="00855F52" w:rsidP="00855F52">
      <w:pPr>
        <w:rPr>
          <w:rFonts w:asciiTheme="majorHAnsi" w:hAnsiTheme="majorHAnsi" w:cstheme="majorHAnsi"/>
          <w:sz w:val="20"/>
          <w:szCs w:val="20"/>
        </w:rPr>
      </w:pPr>
    </w:p>
    <w:p w14:paraId="1B01F630" w14:textId="77777777" w:rsidR="00855F52" w:rsidRPr="00A0620E" w:rsidRDefault="00855F52" w:rsidP="00855F52">
      <w:pPr>
        <w:rPr>
          <w:rFonts w:asciiTheme="majorHAnsi" w:hAnsiTheme="majorHAnsi" w:cstheme="majorHAnsi"/>
          <w:sz w:val="20"/>
          <w:szCs w:val="20"/>
        </w:rPr>
      </w:pPr>
      <w:r w:rsidRPr="00A0620E">
        <w:rPr>
          <w:rFonts w:asciiTheme="majorHAnsi" w:hAnsiTheme="majorHAnsi" w:cstheme="majorHAnsi"/>
          <w:sz w:val="20"/>
          <w:szCs w:val="20"/>
        </w:rPr>
        <w:t xml:space="preserve">Mehr erfahren: </w:t>
      </w:r>
      <w:hyperlink r:id="rId13" w:history="1">
        <w:r w:rsidRPr="00A0620E">
          <w:rPr>
            <w:rStyle w:val="Hyperlink"/>
            <w:rFonts w:asciiTheme="majorHAnsi" w:hAnsiTheme="majorHAnsi" w:cstheme="majorHAnsi"/>
            <w:sz w:val="20"/>
            <w:szCs w:val="20"/>
          </w:rPr>
          <w:t>https://bit.ly/4atpNJ7</w:t>
        </w:r>
      </w:hyperlink>
    </w:p>
    <w:p w14:paraId="354E618F" w14:textId="77777777" w:rsidR="00855F52" w:rsidRPr="00A0620E" w:rsidRDefault="00855F52" w:rsidP="00855F52">
      <w:pPr>
        <w:rPr>
          <w:rFonts w:asciiTheme="majorHAnsi" w:hAnsiTheme="majorHAnsi" w:cstheme="majorHAnsi"/>
          <w:b/>
          <w:bCs/>
          <w:sz w:val="20"/>
          <w:szCs w:val="20"/>
        </w:rPr>
      </w:pPr>
    </w:p>
    <w:p w14:paraId="1B0187CA" w14:textId="77777777" w:rsidR="00855F52" w:rsidRPr="00A0620E" w:rsidRDefault="00855F52" w:rsidP="00855F52">
      <w:pPr>
        <w:rPr>
          <w:rFonts w:asciiTheme="majorHAnsi" w:hAnsiTheme="majorHAnsi" w:cstheme="majorHAnsi"/>
          <w:b/>
          <w:bCs/>
          <w:sz w:val="20"/>
          <w:szCs w:val="20"/>
        </w:rPr>
      </w:pPr>
    </w:p>
    <w:p w14:paraId="24C305E2" w14:textId="77777777" w:rsidR="00855F52" w:rsidRPr="00A0620E" w:rsidRDefault="00855F52" w:rsidP="00855F52">
      <w:pPr>
        <w:rPr>
          <w:rFonts w:asciiTheme="majorHAnsi" w:hAnsiTheme="majorHAnsi" w:cstheme="majorHAnsi"/>
          <w:b/>
          <w:bCs/>
          <w:color w:val="C00000"/>
        </w:rPr>
      </w:pPr>
      <w:r w:rsidRPr="00A0620E">
        <w:rPr>
          <w:rFonts w:asciiTheme="majorHAnsi" w:hAnsiTheme="majorHAnsi" w:cstheme="majorHAnsi"/>
          <w:b/>
          <w:bCs/>
          <w:color w:val="C00000"/>
        </w:rPr>
        <w:t>Text für Social Media</w:t>
      </w:r>
    </w:p>
    <w:p w14:paraId="68C57D1A" w14:textId="77777777" w:rsidR="00855F52" w:rsidRPr="00A0620E" w:rsidRDefault="00855F52" w:rsidP="00855F52">
      <w:pPr>
        <w:rPr>
          <w:rFonts w:asciiTheme="majorHAnsi" w:hAnsiTheme="majorHAnsi" w:cstheme="majorHAnsi"/>
          <w:b/>
          <w:bCs/>
          <w:sz w:val="20"/>
          <w:szCs w:val="20"/>
        </w:rPr>
      </w:pPr>
    </w:p>
    <w:p w14:paraId="7B5D2BA7" w14:textId="79728D10" w:rsidR="00855F52" w:rsidRDefault="00855F52" w:rsidP="00855F52">
      <w:pPr>
        <w:rPr>
          <w:rFonts w:asciiTheme="majorHAnsi" w:hAnsiTheme="majorHAnsi" w:cstheme="majorHAnsi"/>
          <w:sz w:val="20"/>
          <w:szCs w:val="20"/>
        </w:rPr>
      </w:pPr>
      <w:r w:rsidRPr="00A0620E">
        <w:rPr>
          <w:rFonts w:asciiTheme="majorHAnsi" w:hAnsiTheme="majorHAnsi" w:cstheme="majorHAnsi"/>
          <w:sz w:val="20"/>
          <w:szCs w:val="20"/>
        </w:rPr>
        <w:t>Bei den Nachwuchsprojekten von Swiss Athletics</w:t>
      </w:r>
      <w:r w:rsidR="0090681F">
        <w:rPr>
          <w:rFonts w:asciiTheme="majorHAnsi" w:hAnsiTheme="majorHAnsi" w:cstheme="majorHAnsi"/>
          <w:sz w:val="20"/>
          <w:szCs w:val="20"/>
        </w:rPr>
        <w:t xml:space="preserve"> </w:t>
      </w:r>
      <w:r w:rsidRPr="00A0620E">
        <w:rPr>
          <w:rFonts w:asciiTheme="majorHAnsi" w:hAnsiTheme="majorHAnsi" w:cstheme="majorHAnsi"/>
          <w:sz w:val="20"/>
          <w:szCs w:val="20"/>
        </w:rPr>
        <w:t xml:space="preserve">sind alle willkommen. Auch in dieser Saison können Kinder und Jugendliche mit einer Beeinträchtigung Wettkampfluft schnuppern und sich sportlich in der Kategorie «for all» miteinander messen. Die Freude an der Bewegung und das unvergessliche Erlebnis stehen dabei im Vordergrund. </w:t>
      </w:r>
    </w:p>
    <w:p w14:paraId="21D36858" w14:textId="77777777" w:rsidR="00F6635B" w:rsidRPr="00A0620E" w:rsidRDefault="00F6635B" w:rsidP="00855F52">
      <w:pPr>
        <w:rPr>
          <w:rFonts w:asciiTheme="majorHAnsi" w:hAnsiTheme="majorHAnsi" w:cstheme="majorHAnsi"/>
          <w:sz w:val="20"/>
          <w:szCs w:val="20"/>
        </w:rPr>
      </w:pPr>
    </w:p>
    <w:p w14:paraId="4060A45F" w14:textId="77777777" w:rsidR="00855F52" w:rsidRPr="00A0620E" w:rsidRDefault="00855F52" w:rsidP="00855F52">
      <w:pPr>
        <w:rPr>
          <w:rStyle w:val="Hyperlink"/>
          <w:rFonts w:asciiTheme="majorHAnsi" w:hAnsiTheme="majorHAnsi" w:cstheme="majorHAnsi"/>
          <w:sz w:val="20"/>
          <w:szCs w:val="20"/>
        </w:rPr>
      </w:pPr>
      <w:r w:rsidRPr="00A0620E">
        <w:rPr>
          <w:rFonts w:asciiTheme="majorHAnsi" w:hAnsiTheme="majorHAnsi" w:cstheme="majorHAnsi"/>
          <w:sz w:val="20"/>
          <w:szCs w:val="20"/>
        </w:rPr>
        <w:t xml:space="preserve">Mehr erfahren: </w:t>
      </w:r>
      <w:hyperlink r:id="rId14" w:history="1">
        <w:r w:rsidRPr="00A0620E">
          <w:rPr>
            <w:rStyle w:val="Hyperlink"/>
            <w:rFonts w:asciiTheme="majorHAnsi" w:hAnsiTheme="majorHAnsi" w:cstheme="majorHAnsi"/>
            <w:sz w:val="20"/>
            <w:szCs w:val="20"/>
          </w:rPr>
          <w:t>https://bit.ly/4atpNJ7</w:t>
        </w:r>
      </w:hyperlink>
    </w:p>
    <w:p w14:paraId="568EB058" w14:textId="4656C239" w:rsidR="00F6635B" w:rsidRDefault="00F6635B">
      <w:pPr>
        <w:spacing w:line="240" w:lineRule="atLeast"/>
        <w:rPr>
          <w:rStyle w:val="Hyperlink"/>
          <w:rFonts w:asciiTheme="majorHAnsi" w:hAnsiTheme="majorHAnsi" w:cstheme="majorHAnsi"/>
          <w:sz w:val="20"/>
          <w:szCs w:val="20"/>
        </w:rPr>
      </w:pPr>
      <w:r>
        <w:rPr>
          <w:rStyle w:val="Hyperlink"/>
          <w:rFonts w:asciiTheme="majorHAnsi" w:hAnsiTheme="majorHAnsi" w:cstheme="majorHAnsi"/>
          <w:sz w:val="20"/>
          <w:szCs w:val="20"/>
        </w:rPr>
        <w:br w:type="page"/>
      </w:r>
    </w:p>
    <w:p w14:paraId="0965DEC6" w14:textId="77777777" w:rsidR="00855F52" w:rsidRPr="00A0620E" w:rsidRDefault="00855F52" w:rsidP="00855F52">
      <w:pPr>
        <w:rPr>
          <w:rStyle w:val="Hyperlink"/>
          <w:rFonts w:asciiTheme="majorHAnsi" w:hAnsiTheme="majorHAnsi" w:cstheme="majorHAnsi"/>
          <w:sz w:val="20"/>
          <w:szCs w:val="20"/>
        </w:rPr>
      </w:pPr>
    </w:p>
    <w:p w14:paraId="3B100606" w14:textId="77777777" w:rsidR="00855F52" w:rsidRPr="00A0620E" w:rsidRDefault="00855F52" w:rsidP="00855F52">
      <w:pPr>
        <w:rPr>
          <w:rFonts w:asciiTheme="majorHAnsi" w:hAnsiTheme="majorHAnsi" w:cstheme="majorHAnsi"/>
          <w:b/>
          <w:bCs/>
          <w:color w:val="C00000"/>
        </w:rPr>
      </w:pPr>
      <w:r w:rsidRPr="00A0620E">
        <w:rPr>
          <w:rFonts w:asciiTheme="majorHAnsi" w:hAnsiTheme="majorHAnsi" w:cstheme="majorHAnsi"/>
          <w:b/>
          <w:bCs/>
          <w:color w:val="C00000"/>
        </w:rPr>
        <w:t>Auswahl Fotos</w:t>
      </w:r>
    </w:p>
    <w:p w14:paraId="70C3D6CA" w14:textId="77777777" w:rsidR="00855F52" w:rsidRPr="00A0620E" w:rsidRDefault="00855F52" w:rsidP="00855F52">
      <w:pPr>
        <w:rPr>
          <w:rFonts w:asciiTheme="majorHAnsi" w:hAnsiTheme="majorHAnsi" w:cstheme="majorHAnsi"/>
          <w:sz w:val="20"/>
          <w:szCs w:val="20"/>
        </w:rPr>
      </w:pPr>
    </w:p>
    <w:tbl>
      <w:tblPr>
        <w:tblStyle w:val="TabellemithellemGitternetz"/>
        <w:tblW w:w="0" w:type="auto"/>
        <w:tblLook w:val="04A0" w:firstRow="1" w:lastRow="0" w:firstColumn="1" w:lastColumn="0" w:noHBand="0" w:noVBand="1"/>
      </w:tblPr>
      <w:tblGrid>
        <w:gridCol w:w="4531"/>
        <w:gridCol w:w="4531"/>
      </w:tblGrid>
      <w:tr w:rsidR="00855F52" w:rsidRPr="00A0620E" w14:paraId="07AAAAD8" w14:textId="77777777" w:rsidTr="00861413">
        <w:tc>
          <w:tcPr>
            <w:tcW w:w="4531" w:type="dxa"/>
          </w:tcPr>
          <w:p w14:paraId="2413EF95" w14:textId="77777777" w:rsidR="00855F52" w:rsidRPr="00A0620E" w:rsidRDefault="00855F52" w:rsidP="00861413">
            <w:pPr>
              <w:rPr>
                <w:rFonts w:asciiTheme="majorHAnsi" w:hAnsiTheme="majorHAnsi" w:cstheme="majorHAnsi"/>
                <w:sz w:val="20"/>
                <w:szCs w:val="20"/>
              </w:rPr>
            </w:pPr>
          </w:p>
        </w:tc>
        <w:tc>
          <w:tcPr>
            <w:tcW w:w="4531" w:type="dxa"/>
          </w:tcPr>
          <w:p w14:paraId="2BDAE5B2" w14:textId="77777777" w:rsidR="00855F52" w:rsidRPr="00A0620E" w:rsidRDefault="00855F52" w:rsidP="00861413">
            <w:pPr>
              <w:rPr>
                <w:rFonts w:asciiTheme="majorHAnsi" w:hAnsiTheme="majorHAnsi" w:cstheme="majorHAnsi"/>
                <w:b/>
                <w:bCs/>
                <w:sz w:val="20"/>
                <w:szCs w:val="20"/>
              </w:rPr>
            </w:pPr>
            <w:r w:rsidRPr="00A0620E">
              <w:rPr>
                <w:rFonts w:asciiTheme="majorHAnsi" w:hAnsiTheme="majorHAnsi" w:cstheme="majorHAnsi"/>
                <w:b/>
                <w:bCs/>
                <w:sz w:val="20"/>
                <w:szCs w:val="20"/>
              </w:rPr>
              <w:t>Quellenangabe</w:t>
            </w:r>
          </w:p>
        </w:tc>
      </w:tr>
      <w:tr w:rsidR="00855F52" w:rsidRPr="00A0620E" w14:paraId="79D1A6D9" w14:textId="77777777" w:rsidTr="00861413">
        <w:trPr>
          <w:trHeight w:val="1924"/>
        </w:trPr>
        <w:tc>
          <w:tcPr>
            <w:tcW w:w="4531" w:type="dxa"/>
          </w:tcPr>
          <w:p w14:paraId="3968D764" w14:textId="77777777" w:rsidR="00855F52" w:rsidRPr="00A0620E" w:rsidRDefault="00855F52" w:rsidP="00861413">
            <w:pPr>
              <w:rPr>
                <w:rFonts w:asciiTheme="majorHAnsi" w:hAnsiTheme="majorHAnsi" w:cstheme="majorHAnsi"/>
                <w:sz w:val="20"/>
                <w:szCs w:val="20"/>
              </w:rPr>
            </w:pPr>
            <w:r w:rsidRPr="00A0620E">
              <w:rPr>
                <w:rFonts w:asciiTheme="majorHAnsi" w:hAnsiTheme="majorHAnsi" w:cstheme="majorHAnsi"/>
                <w:b/>
                <w:bCs/>
                <w:noProof/>
                <w:sz w:val="20"/>
                <w:szCs w:val="20"/>
              </w:rPr>
              <w:drawing>
                <wp:inline distT="0" distB="0" distL="0" distR="0" wp14:anchorId="072DDE3A" wp14:editId="05B31B42">
                  <wp:extent cx="1743521" cy="1163117"/>
                  <wp:effectExtent l="0" t="0" r="0" b="0"/>
                  <wp:docPr id="2075629447" name="Grafik 1" descr="Ein Bild, das draußen, Himmel, Gras,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629447" name="Grafik 1" descr="Ein Bild, das draußen, Himmel, Gras, Person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52692" cy="1169235"/>
                          </a:xfrm>
                          <a:prstGeom prst="rect">
                            <a:avLst/>
                          </a:prstGeom>
                          <a:noFill/>
                          <a:ln>
                            <a:noFill/>
                          </a:ln>
                        </pic:spPr>
                      </pic:pic>
                    </a:graphicData>
                  </a:graphic>
                </wp:inline>
              </w:drawing>
            </w:r>
          </w:p>
        </w:tc>
        <w:tc>
          <w:tcPr>
            <w:tcW w:w="4531" w:type="dxa"/>
          </w:tcPr>
          <w:p w14:paraId="061BF6A4" w14:textId="77777777" w:rsidR="00855F52" w:rsidRPr="00A0620E" w:rsidRDefault="00855F52" w:rsidP="00861413">
            <w:pPr>
              <w:rPr>
                <w:rFonts w:asciiTheme="majorHAnsi" w:hAnsiTheme="majorHAnsi" w:cstheme="majorHAnsi"/>
                <w:sz w:val="20"/>
                <w:szCs w:val="20"/>
              </w:rPr>
            </w:pPr>
            <w:r w:rsidRPr="00A0620E">
              <w:rPr>
                <w:rFonts w:asciiTheme="majorHAnsi" w:hAnsiTheme="majorHAnsi" w:cstheme="majorHAnsi"/>
                <w:sz w:val="20"/>
                <w:szCs w:val="20"/>
              </w:rPr>
              <w:t>Swiss Athletics</w:t>
            </w:r>
          </w:p>
        </w:tc>
      </w:tr>
      <w:tr w:rsidR="00855F52" w:rsidRPr="00A0620E" w14:paraId="624895A2" w14:textId="77777777" w:rsidTr="00861413">
        <w:trPr>
          <w:trHeight w:val="1965"/>
        </w:trPr>
        <w:tc>
          <w:tcPr>
            <w:tcW w:w="4531" w:type="dxa"/>
          </w:tcPr>
          <w:p w14:paraId="7AFAD8A7" w14:textId="15F85BED" w:rsidR="00855F52" w:rsidRPr="00A0620E" w:rsidRDefault="009F3CF8" w:rsidP="00861413">
            <w:pPr>
              <w:rPr>
                <w:rFonts w:asciiTheme="majorHAnsi" w:hAnsiTheme="majorHAnsi" w:cstheme="majorHAnsi"/>
                <w:sz w:val="20"/>
                <w:szCs w:val="20"/>
              </w:rPr>
            </w:pPr>
            <w:r>
              <w:rPr>
                <w:rFonts w:asciiTheme="majorHAnsi" w:hAnsiTheme="majorHAnsi" w:cstheme="majorHAnsi"/>
                <w:noProof/>
                <w:sz w:val="20"/>
                <w:szCs w:val="20"/>
              </w:rPr>
              <w:drawing>
                <wp:inline distT="0" distB="0" distL="0" distR="0" wp14:anchorId="73EB5568" wp14:editId="6093C8D2">
                  <wp:extent cx="1742933" cy="1162800"/>
                  <wp:effectExtent l="0" t="0" r="0" b="0"/>
                  <wp:docPr id="19269144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42933" cy="1162800"/>
                          </a:xfrm>
                          <a:prstGeom prst="rect">
                            <a:avLst/>
                          </a:prstGeom>
                          <a:noFill/>
                          <a:ln>
                            <a:noFill/>
                          </a:ln>
                        </pic:spPr>
                      </pic:pic>
                    </a:graphicData>
                  </a:graphic>
                </wp:inline>
              </w:drawing>
            </w:r>
          </w:p>
        </w:tc>
        <w:tc>
          <w:tcPr>
            <w:tcW w:w="4531" w:type="dxa"/>
          </w:tcPr>
          <w:p w14:paraId="01EFA98F" w14:textId="362A4C30" w:rsidR="00855F52" w:rsidRPr="00A0620E" w:rsidRDefault="002259B0" w:rsidP="00861413">
            <w:pPr>
              <w:rPr>
                <w:rFonts w:asciiTheme="majorHAnsi" w:hAnsiTheme="majorHAnsi" w:cstheme="majorHAnsi"/>
                <w:sz w:val="20"/>
                <w:szCs w:val="20"/>
              </w:rPr>
            </w:pPr>
            <w:r w:rsidRPr="002259B0">
              <w:rPr>
                <w:rFonts w:asciiTheme="majorHAnsi" w:hAnsiTheme="majorHAnsi" w:cstheme="majorHAnsi"/>
                <w:sz w:val="20"/>
                <w:szCs w:val="20"/>
              </w:rPr>
              <w:t>Oliver Rüegsegger</w:t>
            </w:r>
          </w:p>
        </w:tc>
      </w:tr>
      <w:tr w:rsidR="00855F52" w:rsidRPr="00A0620E" w14:paraId="736A152F" w14:textId="77777777" w:rsidTr="00861413">
        <w:trPr>
          <w:trHeight w:val="1993"/>
        </w:trPr>
        <w:tc>
          <w:tcPr>
            <w:tcW w:w="4531" w:type="dxa"/>
          </w:tcPr>
          <w:p w14:paraId="15A15B06" w14:textId="77777777" w:rsidR="00855F52" w:rsidRPr="00A0620E" w:rsidRDefault="00855F52" w:rsidP="00861413">
            <w:pPr>
              <w:rPr>
                <w:rFonts w:asciiTheme="majorHAnsi" w:hAnsiTheme="majorHAnsi" w:cstheme="majorHAnsi"/>
                <w:sz w:val="20"/>
                <w:szCs w:val="20"/>
              </w:rPr>
            </w:pPr>
            <w:r w:rsidRPr="00A0620E">
              <w:rPr>
                <w:rFonts w:asciiTheme="majorHAnsi" w:hAnsiTheme="majorHAnsi" w:cstheme="majorHAnsi"/>
                <w:noProof/>
                <w:sz w:val="20"/>
                <w:szCs w:val="20"/>
              </w:rPr>
              <w:drawing>
                <wp:inline distT="0" distB="0" distL="0" distR="0" wp14:anchorId="73C7AD8C" wp14:editId="042C28BC">
                  <wp:extent cx="1742400" cy="1161472"/>
                  <wp:effectExtent l="0" t="0" r="0" b="635"/>
                  <wp:docPr id="404187470" name="Grafik 4" descr="Ein Bild, das Person, draußen, Kleidung, Gra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187470" name="Grafik 4" descr="Ein Bild, das Person, draußen, Kleidung, Gras enthält.&#10;&#10;Automatisch generierte Beschreibu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42400" cy="1161472"/>
                          </a:xfrm>
                          <a:prstGeom prst="rect">
                            <a:avLst/>
                          </a:prstGeom>
                          <a:noFill/>
                          <a:ln>
                            <a:noFill/>
                          </a:ln>
                        </pic:spPr>
                      </pic:pic>
                    </a:graphicData>
                  </a:graphic>
                </wp:inline>
              </w:drawing>
            </w:r>
          </w:p>
        </w:tc>
        <w:tc>
          <w:tcPr>
            <w:tcW w:w="4531" w:type="dxa"/>
          </w:tcPr>
          <w:p w14:paraId="6A2DA043" w14:textId="77777777" w:rsidR="00855F52" w:rsidRPr="00A0620E" w:rsidRDefault="00855F52" w:rsidP="00861413">
            <w:pPr>
              <w:rPr>
                <w:rFonts w:asciiTheme="majorHAnsi" w:hAnsiTheme="majorHAnsi" w:cstheme="majorHAnsi"/>
                <w:sz w:val="20"/>
                <w:szCs w:val="20"/>
              </w:rPr>
            </w:pPr>
            <w:r w:rsidRPr="00A0620E">
              <w:rPr>
                <w:rFonts w:asciiTheme="majorHAnsi" w:hAnsiTheme="majorHAnsi" w:cstheme="majorHAnsi"/>
                <w:sz w:val="20"/>
                <w:szCs w:val="20"/>
              </w:rPr>
              <w:t>PluSport</w:t>
            </w:r>
          </w:p>
        </w:tc>
      </w:tr>
      <w:tr w:rsidR="00855F52" w:rsidRPr="00A0620E" w14:paraId="711B3E65" w14:textId="77777777" w:rsidTr="00861413">
        <w:trPr>
          <w:trHeight w:val="1965"/>
        </w:trPr>
        <w:tc>
          <w:tcPr>
            <w:tcW w:w="4531" w:type="dxa"/>
          </w:tcPr>
          <w:p w14:paraId="47BBAD07" w14:textId="4A73B42C" w:rsidR="00855F52" w:rsidRPr="00A0620E" w:rsidRDefault="00FD5315" w:rsidP="00861413">
            <w:pPr>
              <w:rPr>
                <w:rFonts w:asciiTheme="majorHAnsi" w:hAnsiTheme="majorHAnsi" w:cstheme="majorHAnsi"/>
                <w:sz w:val="20"/>
                <w:szCs w:val="20"/>
              </w:rPr>
            </w:pPr>
            <w:r>
              <w:rPr>
                <w:rFonts w:asciiTheme="majorHAnsi" w:hAnsiTheme="majorHAnsi" w:cstheme="majorHAnsi"/>
                <w:noProof/>
                <w:sz w:val="20"/>
                <w:szCs w:val="20"/>
              </w:rPr>
              <w:drawing>
                <wp:inline distT="0" distB="0" distL="0" distR="0" wp14:anchorId="53D3DD9D" wp14:editId="68855A55">
                  <wp:extent cx="1744200" cy="1162800"/>
                  <wp:effectExtent l="0" t="0" r="8890" b="0"/>
                  <wp:docPr id="48551754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44200" cy="1162800"/>
                          </a:xfrm>
                          <a:prstGeom prst="rect">
                            <a:avLst/>
                          </a:prstGeom>
                          <a:noFill/>
                          <a:ln>
                            <a:noFill/>
                          </a:ln>
                        </pic:spPr>
                      </pic:pic>
                    </a:graphicData>
                  </a:graphic>
                </wp:inline>
              </w:drawing>
            </w:r>
          </w:p>
        </w:tc>
        <w:tc>
          <w:tcPr>
            <w:tcW w:w="4531" w:type="dxa"/>
          </w:tcPr>
          <w:p w14:paraId="05E9B040" w14:textId="00180BB0" w:rsidR="00855F52" w:rsidRPr="00A0620E" w:rsidRDefault="00522DA6" w:rsidP="00861413">
            <w:pPr>
              <w:rPr>
                <w:rFonts w:asciiTheme="majorHAnsi" w:hAnsiTheme="majorHAnsi" w:cstheme="majorHAnsi"/>
                <w:sz w:val="20"/>
                <w:szCs w:val="20"/>
              </w:rPr>
            </w:pPr>
            <w:r>
              <w:rPr>
                <w:rFonts w:asciiTheme="majorHAnsi" w:hAnsiTheme="majorHAnsi" w:cstheme="majorHAnsi"/>
                <w:sz w:val="20"/>
                <w:szCs w:val="20"/>
              </w:rPr>
              <w:t>athle.ch</w:t>
            </w:r>
          </w:p>
        </w:tc>
      </w:tr>
      <w:tr w:rsidR="00855F52" w:rsidRPr="00A0620E" w14:paraId="1282EB0B" w14:textId="77777777" w:rsidTr="00861413">
        <w:trPr>
          <w:trHeight w:val="1965"/>
        </w:trPr>
        <w:tc>
          <w:tcPr>
            <w:tcW w:w="4531" w:type="dxa"/>
          </w:tcPr>
          <w:p w14:paraId="3D359CE8" w14:textId="35BAE57E" w:rsidR="00855F52" w:rsidRPr="00A0620E" w:rsidRDefault="006762B3" w:rsidP="00861413">
            <w:pPr>
              <w:rPr>
                <w:rFonts w:asciiTheme="majorHAnsi" w:hAnsiTheme="majorHAnsi" w:cstheme="majorHAnsi"/>
                <w:noProof/>
                <w:sz w:val="20"/>
                <w:szCs w:val="20"/>
              </w:rPr>
            </w:pPr>
            <w:r>
              <w:rPr>
                <w:rFonts w:asciiTheme="majorHAnsi" w:hAnsiTheme="majorHAnsi" w:cstheme="majorHAnsi"/>
                <w:noProof/>
                <w:sz w:val="20"/>
                <w:szCs w:val="20"/>
              </w:rPr>
              <w:drawing>
                <wp:inline distT="0" distB="0" distL="0" distR="0" wp14:anchorId="5E02D276" wp14:editId="67ED70FA">
                  <wp:extent cx="1742933" cy="1162800"/>
                  <wp:effectExtent l="0" t="0" r="0" b="0"/>
                  <wp:docPr id="14058837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42933" cy="1162800"/>
                          </a:xfrm>
                          <a:prstGeom prst="rect">
                            <a:avLst/>
                          </a:prstGeom>
                          <a:noFill/>
                          <a:ln>
                            <a:noFill/>
                          </a:ln>
                        </pic:spPr>
                      </pic:pic>
                    </a:graphicData>
                  </a:graphic>
                </wp:inline>
              </w:drawing>
            </w:r>
          </w:p>
        </w:tc>
        <w:tc>
          <w:tcPr>
            <w:tcW w:w="4531" w:type="dxa"/>
          </w:tcPr>
          <w:p w14:paraId="4CD13FA1" w14:textId="04E5334B" w:rsidR="00855F52" w:rsidRPr="00A0620E" w:rsidRDefault="006762B3" w:rsidP="00861413">
            <w:pPr>
              <w:rPr>
                <w:rFonts w:asciiTheme="majorHAnsi" w:hAnsiTheme="majorHAnsi" w:cstheme="majorHAnsi"/>
                <w:sz w:val="20"/>
                <w:szCs w:val="20"/>
              </w:rPr>
            </w:pPr>
            <w:r>
              <w:rPr>
                <w:rFonts w:asciiTheme="majorHAnsi" w:hAnsiTheme="majorHAnsi" w:cstheme="majorHAnsi"/>
                <w:sz w:val="20"/>
                <w:szCs w:val="20"/>
              </w:rPr>
              <w:t>PluSport</w:t>
            </w:r>
          </w:p>
        </w:tc>
      </w:tr>
      <w:tr w:rsidR="00855F52" w:rsidRPr="00A0620E" w14:paraId="276E8359" w14:textId="77777777" w:rsidTr="00861413">
        <w:trPr>
          <w:trHeight w:val="1979"/>
        </w:trPr>
        <w:tc>
          <w:tcPr>
            <w:tcW w:w="4531" w:type="dxa"/>
          </w:tcPr>
          <w:p w14:paraId="437FB985" w14:textId="77777777" w:rsidR="00855F52" w:rsidRPr="00A0620E" w:rsidRDefault="00855F52" w:rsidP="00861413">
            <w:pPr>
              <w:rPr>
                <w:rFonts w:asciiTheme="majorHAnsi" w:hAnsiTheme="majorHAnsi" w:cstheme="majorHAnsi"/>
                <w:sz w:val="20"/>
                <w:szCs w:val="20"/>
              </w:rPr>
            </w:pPr>
            <w:r w:rsidRPr="00A0620E">
              <w:rPr>
                <w:rFonts w:asciiTheme="majorHAnsi" w:hAnsiTheme="majorHAnsi" w:cstheme="majorHAnsi"/>
                <w:noProof/>
                <w:sz w:val="20"/>
                <w:szCs w:val="20"/>
              </w:rPr>
              <w:drawing>
                <wp:inline distT="0" distB="0" distL="0" distR="0" wp14:anchorId="178D47AA" wp14:editId="22031169">
                  <wp:extent cx="1732137" cy="1155522"/>
                  <wp:effectExtent l="0" t="0" r="1905" b="6985"/>
                  <wp:docPr id="1311687284" name="Grafik 6" descr="Ein Bild, das Person, Sport, draußen, Schuhwer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687284" name="Grafik 6" descr="Ein Bild, das Person, Sport, draußen, Schuhwerk enthält.&#10;&#10;Automatisch generierte Beschreibu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49213" cy="1166914"/>
                          </a:xfrm>
                          <a:prstGeom prst="rect">
                            <a:avLst/>
                          </a:prstGeom>
                          <a:noFill/>
                          <a:ln>
                            <a:noFill/>
                          </a:ln>
                        </pic:spPr>
                      </pic:pic>
                    </a:graphicData>
                  </a:graphic>
                </wp:inline>
              </w:drawing>
            </w:r>
          </w:p>
        </w:tc>
        <w:tc>
          <w:tcPr>
            <w:tcW w:w="4531" w:type="dxa"/>
          </w:tcPr>
          <w:p w14:paraId="15FD09D2" w14:textId="77777777" w:rsidR="00855F52" w:rsidRPr="00A0620E" w:rsidRDefault="00855F52" w:rsidP="00861413">
            <w:pPr>
              <w:rPr>
                <w:rFonts w:asciiTheme="majorHAnsi" w:hAnsiTheme="majorHAnsi" w:cstheme="majorHAnsi"/>
                <w:sz w:val="20"/>
                <w:szCs w:val="20"/>
              </w:rPr>
            </w:pPr>
            <w:r w:rsidRPr="00A0620E">
              <w:rPr>
                <w:rFonts w:asciiTheme="majorHAnsi" w:hAnsiTheme="majorHAnsi" w:cstheme="majorHAnsi"/>
                <w:sz w:val="20"/>
                <w:szCs w:val="20"/>
              </w:rPr>
              <w:t>athletix.ch</w:t>
            </w:r>
          </w:p>
        </w:tc>
      </w:tr>
    </w:tbl>
    <w:p w14:paraId="19EC6380" w14:textId="77777777" w:rsidR="00A445D7" w:rsidRPr="00A0620E" w:rsidRDefault="00A445D7">
      <w:pPr>
        <w:rPr>
          <w:rFonts w:asciiTheme="majorHAnsi" w:hAnsiTheme="majorHAnsi" w:cstheme="majorHAnsi"/>
        </w:rPr>
      </w:pPr>
    </w:p>
    <w:sectPr w:rsidR="00A445D7" w:rsidRPr="00A0620E" w:rsidSect="00855F52">
      <w:headerReference w:type="default" r:id="rId21"/>
      <w:footerReference w:type="default" r:id="rId22"/>
      <w:headerReference w:type="first" r:id="rId23"/>
      <w:footerReference w:type="first" r:id="rId24"/>
      <w:type w:val="continuous"/>
      <w:pgSz w:w="11906" w:h="16838"/>
      <w:pgMar w:top="1418" w:right="1134" w:bottom="1701" w:left="1134" w:header="1418"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ABB5E" w14:textId="77777777" w:rsidR="00855F52" w:rsidRDefault="00855F52" w:rsidP="00F91D37">
      <w:r>
        <w:separator/>
      </w:r>
    </w:p>
  </w:endnote>
  <w:endnote w:type="continuationSeparator" w:id="0">
    <w:p w14:paraId="6EDC5EAF" w14:textId="77777777" w:rsidR="00855F52" w:rsidRDefault="00855F52" w:rsidP="00F91D37">
      <w:r>
        <w:continuationSeparator/>
      </w:r>
    </w:p>
  </w:endnote>
  <w:endnote w:type="continuationNotice" w:id="1">
    <w:p w14:paraId="1A842F8D" w14:textId="77777777" w:rsidR="003B3C7E" w:rsidRDefault="003B3C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HelveticaNeueLT Com 55 Roman">
    <w:altName w:val="Arial"/>
    <w:charset w:val="00"/>
    <w:family w:val="swiss"/>
    <w:pitch w:val="variable"/>
    <w:sig w:usb0="8000008F" w:usb1="10002042"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1E794" w14:textId="77777777" w:rsidR="006C62E1" w:rsidRDefault="002C676C" w:rsidP="007A6A87">
    <w:pPr>
      <w:pStyle w:val="Fuzeile"/>
    </w:pPr>
    <w:r>
      <w:rPr>
        <w:noProof/>
      </w:rPr>
      <mc:AlternateContent>
        <mc:Choice Requires="wpg">
          <w:drawing>
            <wp:anchor distT="0" distB="0" distL="114300" distR="114300" simplePos="0" relativeHeight="251658244" behindDoc="0" locked="1" layoutInCell="1" allowOverlap="1" wp14:anchorId="76B06856" wp14:editId="689FA1ED">
              <wp:simplePos x="0" y="0"/>
              <wp:positionH relativeFrom="page">
                <wp:align>left</wp:align>
              </wp:positionH>
              <wp:positionV relativeFrom="page">
                <wp:align>bottom</wp:align>
              </wp:positionV>
              <wp:extent cx="6843600" cy="957600"/>
              <wp:effectExtent l="0" t="0" r="0" b="0"/>
              <wp:wrapNone/>
              <wp:docPr id="304589288" name="Gruppieren 13"/>
              <wp:cNvGraphicFramePr/>
              <a:graphic xmlns:a="http://schemas.openxmlformats.org/drawingml/2006/main">
                <a:graphicData uri="http://schemas.microsoft.com/office/word/2010/wordprocessingGroup">
                  <wpg:wgp>
                    <wpg:cNvGrpSpPr/>
                    <wpg:grpSpPr>
                      <a:xfrm>
                        <a:off x="0" y="0"/>
                        <a:ext cx="6843600" cy="957600"/>
                        <a:chOff x="0" y="0"/>
                        <a:chExt cx="6843395" cy="959409"/>
                      </a:xfrm>
                    </wpg:grpSpPr>
                    <pic:pic xmlns:pic="http://schemas.openxmlformats.org/drawingml/2006/picture">
                      <pic:nvPicPr>
                        <pic:cNvPr id="1917487953" name="Grafik 12"/>
                        <pic:cNvPicPr>
                          <a:picLocks noChangeAspect="1"/>
                        </pic:cNvPicPr>
                      </pic:nvPicPr>
                      <pic:blipFill>
                        <a:blip r:embed="rId1"/>
                        <a:stretch>
                          <a:fillRect/>
                        </a:stretch>
                      </pic:blipFill>
                      <pic:spPr>
                        <a:xfrm>
                          <a:off x="723331" y="0"/>
                          <a:ext cx="910590" cy="687070"/>
                        </a:xfrm>
                        <a:prstGeom prst="rect">
                          <a:avLst/>
                        </a:prstGeom>
                      </pic:spPr>
                    </pic:pic>
                    <wpg:grpSp>
                      <wpg:cNvPr id="742002289" name="Gruppieren 16">
                        <a:extLst>
                          <a:ext uri="{C183D7F6-B498-43B3-948B-1728B52AA6E4}">
                            <adec:decorative xmlns:adec="http://schemas.microsoft.com/office/drawing/2017/decorative" val="1"/>
                          </a:ext>
                        </a:extLst>
                      </wpg:cNvPr>
                      <wpg:cNvGrpSpPr/>
                      <wpg:grpSpPr>
                        <a:xfrm>
                          <a:off x="0" y="218364"/>
                          <a:ext cx="6843395" cy="741045"/>
                          <a:chOff x="0" y="228480"/>
                          <a:chExt cx="6842191" cy="742709"/>
                        </a:xfrm>
                      </wpg:grpSpPr>
                      <pic:pic xmlns:pic="http://schemas.openxmlformats.org/drawingml/2006/picture">
                        <pic:nvPicPr>
                          <pic:cNvPr id="1630152732" name="Grafik 18"/>
                          <pic:cNvPicPr>
                            <a:picLocks noChangeAspect="1"/>
                          </pic:cNvPicPr>
                        </pic:nvPicPr>
                        <pic:blipFill>
                          <a:blip r:embed="rId2"/>
                          <a:srcRect/>
                          <a:stretch/>
                        </pic:blipFill>
                        <pic:spPr>
                          <a:xfrm>
                            <a:off x="723331" y="228480"/>
                            <a:ext cx="6118860" cy="358140"/>
                          </a:xfrm>
                          <a:prstGeom prst="rect">
                            <a:avLst/>
                          </a:prstGeom>
                        </pic:spPr>
                      </pic:pic>
                      <wps:wsp>
                        <wps:cNvPr id="1389875741" name="Rechteck 19"/>
                        <wps:cNvSpPr/>
                        <wps:spPr>
                          <a:xfrm>
                            <a:off x="0" y="457200"/>
                            <a:ext cx="652783" cy="51398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784FC760" id="Gruppieren 13" o:spid="_x0000_s1026" style="position:absolute;margin-left:0;margin-top:0;width:538.85pt;height:75.4pt;z-index:251742207;mso-position-horizontal:left;mso-position-horizontal-relative:page;mso-position-vertical:bottom;mso-position-vertical-relative:page;mso-width-relative:margin;mso-height-relative:margin" coordsize="68433,959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 o:spid="_x0000_s1027" type="#_x0000_t75" style="position:absolute;left:7233;width:9106;height:68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">
                <v:imagedata r:id="rId5" o:title=""/>
              </v:shape>
              <v:group id="Gruppieren 16" o:spid="_x0000_s1028" alt="&quot;&quot;" style="position:absolute;top:2183;width:68433;height:7411" coordorigin=",2284" coordsize="68421,7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">
                <v:shape id="Grafik 18" o:spid="_x0000_s1029" type="#_x0000_t75" style="position:absolute;left:7233;top:2284;width:61188;height:35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">
                  <v:imagedata r:id="rId6" o:title=""/>
                </v:shape>
                <v:rect id="Rechteck 19" o:spid="_x0000_s1030" style="position:absolute;top:4572;width:6527;height:51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" filled="f" stroked="f" strokeweight="2pt"/>
              </v:group>
              <w10:wrap anchorx="page" anchory="page"/>
              <w10:anchorlock/>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C51CF" w14:textId="77777777" w:rsidR="004F4F0F" w:rsidRDefault="005071A6">
    <w:pPr>
      <w:pStyle w:val="Fuzeile"/>
      <w:rPr>
        <w:noProof/>
      </w:rPr>
    </w:pPr>
    <w:r>
      <w:rPr>
        <w:noProof/>
      </w:rPr>
      <mc:AlternateContent>
        <mc:Choice Requires="wpg">
          <w:drawing>
            <wp:anchor distT="0" distB="0" distL="114300" distR="114300" simplePos="0" relativeHeight="251658243" behindDoc="0" locked="1" layoutInCell="1" allowOverlap="1" wp14:anchorId="09D6346E" wp14:editId="79A612C2">
              <wp:simplePos x="0" y="0"/>
              <wp:positionH relativeFrom="page">
                <wp:align>left</wp:align>
              </wp:positionH>
              <wp:positionV relativeFrom="page">
                <wp:align>bottom</wp:align>
              </wp:positionV>
              <wp:extent cx="6843600" cy="957600"/>
              <wp:effectExtent l="0" t="0" r="0" b="0"/>
              <wp:wrapNone/>
              <wp:docPr id="77109835" name="Gruppieren 13"/>
              <wp:cNvGraphicFramePr/>
              <a:graphic xmlns:a="http://schemas.openxmlformats.org/drawingml/2006/main">
                <a:graphicData uri="http://schemas.microsoft.com/office/word/2010/wordprocessingGroup">
                  <wpg:wgp>
                    <wpg:cNvGrpSpPr/>
                    <wpg:grpSpPr>
                      <a:xfrm>
                        <a:off x="0" y="0"/>
                        <a:ext cx="6843600" cy="957600"/>
                        <a:chOff x="0" y="0"/>
                        <a:chExt cx="6843395" cy="959409"/>
                      </a:xfrm>
                    </wpg:grpSpPr>
                    <pic:pic xmlns:pic="http://schemas.openxmlformats.org/drawingml/2006/picture">
                      <pic:nvPicPr>
                        <pic:cNvPr id="402656088" name="Grafik 12"/>
                        <pic:cNvPicPr>
                          <a:picLocks noChangeAspect="1"/>
                        </pic:cNvPicPr>
                      </pic:nvPicPr>
                      <pic:blipFill>
                        <a:blip r:embed="rId1"/>
                        <a:stretch>
                          <a:fillRect/>
                        </a:stretch>
                      </pic:blipFill>
                      <pic:spPr>
                        <a:xfrm>
                          <a:off x="723331" y="0"/>
                          <a:ext cx="910590" cy="687070"/>
                        </a:xfrm>
                        <a:prstGeom prst="rect">
                          <a:avLst/>
                        </a:prstGeom>
                      </pic:spPr>
                    </pic:pic>
                    <wpg:grpSp>
                      <wpg:cNvPr id="1474192003" name="Gruppieren 16">
                        <a:extLst>
                          <a:ext uri="{C183D7F6-B498-43B3-948B-1728B52AA6E4}">
                            <adec:decorative xmlns:adec="http://schemas.microsoft.com/office/drawing/2017/decorative" val="1"/>
                          </a:ext>
                        </a:extLst>
                      </wpg:cNvPr>
                      <wpg:cNvGrpSpPr/>
                      <wpg:grpSpPr>
                        <a:xfrm>
                          <a:off x="0" y="218364"/>
                          <a:ext cx="6843395" cy="741045"/>
                          <a:chOff x="0" y="228480"/>
                          <a:chExt cx="6842191" cy="742709"/>
                        </a:xfrm>
                      </wpg:grpSpPr>
                      <pic:pic xmlns:pic="http://schemas.openxmlformats.org/drawingml/2006/picture">
                        <pic:nvPicPr>
                          <pic:cNvPr id="1041194482" name="Grafik 18"/>
                          <pic:cNvPicPr>
                            <a:picLocks noChangeAspect="1"/>
                          </pic:cNvPicPr>
                        </pic:nvPicPr>
                        <pic:blipFill>
                          <a:blip r:embed="rId2"/>
                          <a:srcRect/>
                          <a:stretch/>
                        </pic:blipFill>
                        <pic:spPr>
                          <a:xfrm>
                            <a:off x="723331" y="228480"/>
                            <a:ext cx="6118860" cy="358140"/>
                          </a:xfrm>
                          <a:prstGeom prst="rect">
                            <a:avLst/>
                          </a:prstGeom>
                        </pic:spPr>
                      </pic:pic>
                      <wps:wsp>
                        <wps:cNvPr id="141197085" name="Rechteck 19"/>
                        <wps:cNvSpPr/>
                        <wps:spPr>
                          <a:xfrm>
                            <a:off x="0" y="457200"/>
                            <a:ext cx="652783" cy="51398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04D5AD5D" id="Gruppieren 13" o:spid="_x0000_s1026" style="position:absolute;margin-left:0;margin-top:0;width:538.85pt;height:75.4pt;z-index:251740159;mso-position-horizontal:left;mso-position-horizontal-relative:page;mso-position-vertical:bottom;mso-position-vertical-relative:page;mso-width-relative:margin;mso-height-relative:margin" coordsize="68433,959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 o:spid="_x0000_s1027" type="#_x0000_t75" style="position:absolute;left:7233;width:9106;height:68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">
                <v:imagedata r:id="rId9" o:title=""/>
              </v:shape>
              <v:group id="Gruppieren 16" o:spid="_x0000_s1028" alt="&quot;&quot;" style="position:absolute;top:2183;width:68433;height:7411" coordorigin=",2284" coordsize="68421,7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">
                <v:shape id="Grafik 18" o:spid="_x0000_s1029" type="#_x0000_t75" style="position:absolute;left:7233;top:2284;width:61188;height:35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">
                  <v:imagedata r:id="rId10" o:title=""/>
                </v:shape>
                <v:rect id="Rechteck 19" o:spid="_x0000_s1030" style="position:absolute;top:4572;width:6527;height:51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" filled="f" stroked="f" strokeweight="2pt"/>
              </v:group>
              <w10:wrap anchorx="page" anchory="page"/>
              <w10:anchorlock/>
            </v:group>
          </w:pict>
        </mc:Fallback>
      </mc:AlternateContent>
    </w:r>
  </w:p>
  <w:p w14:paraId="4C0B601E" w14:textId="77777777" w:rsidR="002E6DE9" w:rsidRPr="004F4F0F" w:rsidRDefault="002E6DE9">
    <w:pPr>
      <w:pStyle w:val="Fuzeile"/>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4DC0B" w14:textId="77777777" w:rsidR="00855F52" w:rsidRDefault="00855F52" w:rsidP="00F91D37">
      <w:r>
        <w:separator/>
      </w:r>
    </w:p>
  </w:footnote>
  <w:footnote w:type="continuationSeparator" w:id="0">
    <w:p w14:paraId="4FCD884E" w14:textId="77777777" w:rsidR="00855F52" w:rsidRDefault="00855F52" w:rsidP="00F91D37">
      <w:r>
        <w:continuationSeparator/>
      </w:r>
    </w:p>
  </w:footnote>
  <w:footnote w:type="continuationNotice" w:id="1">
    <w:p w14:paraId="0AC6CDB7" w14:textId="77777777" w:rsidR="003B3C7E" w:rsidRDefault="003B3C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97EC1" w14:textId="77777777" w:rsidR="005C6148" w:rsidRPr="00D00E26" w:rsidRDefault="007A6A87" w:rsidP="00B81962">
    <w:pPr>
      <w:pStyle w:val="Kopfzeile"/>
    </w:pPr>
    <w:r>
      <mc:AlternateContent>
        <mc:Choice Requires="wpg">
          <w:drawing>
            <wp:anchor distT="0" distB="0" distL="114300" distR="114300" simplePos="0" relativeHeight="251658240" behindDoc="0" locked="1" layoutInCell="1" allowOverlap="1" wp14:anchorId="2C35E82E" wp14:editId="2B18EFB3">
              <wp:simplePos x="0" y="0"/>
              <wp:positionH relativeFrom="page">
                <wp:align>left</wp:align>
              </wp:positionH>
              <wp:positionV relativeFrom="page">
                <wp:align>top</wp:align>
              </wp:positionV>
              <wp:extent cx="1904365" cy="859790"/>
              <wp:effectExtent l="0" t="0" r="635" b="0"/>
              <wp:wrapNone/>
              <wp:docPr id="1293556613" name="Gruppieren 1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904672" cy="859790"/>
                        <a:chOff x="0" y="0"/>
                        <a:chExt cx="1905674" cy="859155"/>
                      </a:xfrm>
                    </wpg:grpSpPr>
                    <pic:pic xmlns:pic="http://schemas.openxmlformats.org/drawingml/2006/picture">
                      <pic:nvPicPr>
                        <pic:cNvPr id="1579228250" name="Grafik 12"/>
                        <pic:cNvPicPr>
                          <a:picLocks noChangeAspect="1"/>
                        </pic:cNvPicPr>
                      </pic:nvPicPr>
                      <pic:blipFill>
                        <a:blip r:embed="rId1"/>
                        <a:stretch>
                          <a:fillRect/>
                        </a:stretch>
                      </pic:blipFill>
                      <pic:spPr>
                        <a:xfrm>
                          <a:off x="721399" y="396875"/>
                          <a:ext cx="1184275" cy="462280"/>
                        </a:xfrm>
                        <a:prstGeom prst="rect">
                          <a:avLst/>
                        </a:prstGeom>
                      </pic:spPr>
                    </pic:pic>
                    <wps:wsp>
                      <wps:cNvPr id="977581885" name="Rechteck 13"/>
                      <wps:cNvSpPr/>
                      <wps:spPr>
                        <a:xfrm>
                          <a:off x="0" y="0"/>
                          <a:ext cx="367200" cy="298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5384417D" id="Gruppieren 14" o:spid="_x0000_s1026" alt="&quot;&quot;" style="position:absolute;margin-left:0;margin-top:0;width:149.95pt;height:67.7pt;z-index:251723775;mso-position-horizontal:left;mso-position-horizontal-relative:page;mso-position-vertical:top;mso-position-vertical-relative:page;mso-width-relative:margin;mso-height-relative:margin" coordsize="19056,8591"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 o:spid="_x0000_s1027" type="#_x0000_t75" style="position:absolute;left:7213;top:3968;width:11843;height:46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">
                <v:imagedata r:id="rId2" o:title=""/>
              </v:shape>
              <v:rect id="Rechteck 13" o:spid="_x0000_s1028" style="position:absolute;width:3672;height:29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" filled="f" stroked="f" strokeweight="2pt"/>
              <w10:wrap anchorx="page" anchory="pag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4EFB8" w14:textId="77777777" w:rsidR="00157E57" w:rsidRDefault="00157E57" w:rsidP="00B81962">
    <w:pPr>
      <w:pStyle w:val="Kopfzeile"/>
    </w:pPr>
    <w:r w:rsidRPr="00B81962">
      <mc:AlternateContent>
        <mc:Choice Requires="wpg">
          <w:drawing>
            <wp:anchor distT="0" distB="0" distL="114300" distR="114300" simplePos="0" relativeHeight="251658242" behindDoc="0" locked="1" layoutInCell="1" allowOverlap="1" wp14:anchorId="4F13F682" wp14:editId="4BE4CB44">
              <wp:simplePos x="0" y="0"/>
              <wp:positionH relativeFrom="page">
                <wp:align>right</wp:align>
              </wp:positionH>
              <wp:positionV relativeFrom="page">
                <wp:align>top</wp:align>
              </wp:positionV>
              <wp:extent cx="3362400" cy="853200"/>
              <wp:effectExtent l="0" t="0" r="0" b="4445"/>
              <wp:wrapNone/>
              <wp:docPr id="1521171324" name="Gruppieren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3362400" cy="852104"/>
                        <a:chOff x="-189759" y="0"/>
                        <a:chExt cx="3369634" cy="853686"/>
                      </a:xfrm>
                    </wpg:grpSpPr>
                    <pic:pic xmlns:pic="http://schemas.openxmlformats.org/drawingml/2006/picture">
                      <pic:nvPicPr>
                        <pic:cNvPr id="1931030" name="Grafik 15"/>
                        <pic:cNvPicPr>
                          <a:picLocks noChangeAspect="1"/>
                        </pic:cNvPicPr>
                      </pic:nvPicPr>
                      <pic:blipFill>
                        <a:blip r:embed="rId1"/>
                        <a:srcRect/>
                        <a:stretch/>
                      </pic:blipFill>
                      <pic:spPr>
                        <a:xfrm>
                          <a:off x="-189759" y="413375"/>
                          <a:ext cx="2650959" cy="440311"/>
                        </a:xfrm>
                        <a:prstGeom prst="rect">
                          <a:avLst/>
                        </a:prstGeom>
                      </pic:spPr>
                    </pic:pic>
                    <wps:wsp>
                      <wps:cNvPr id="1895469387" name="Rechteck 16"/>
                      <wps:cNvSpPr/>
                      <wps:spPr>
                        <a:xfrm>
                          <a:off x="2708275" y="0"/>
                          <a:ext cx="471600" cy="3348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0DACA2D4" id="Gruppieren 17" o:spid="_x0000_s1026" alt="&quot;&quot;" style="position:absolute;margin-left:213.55pt;margin-top:0;width:264.75pt;height:67.2pt;z-index:251736063;mso-position-horizontal:right;mso-position-horizontal-relative:page;mso-position-vertical:top;mso-position-vertical-relative:page;mso-width-relative:margin;mso-height-relative:margin" coordorigin="-1897" coordsize="33696,853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5" o:spid="_x0000_s1027" type="#_x0000_t75" style="position:absolute;left:-1897;top:4133;width:26509;height:44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">
                <v:imagedata r:id="rId8" o:title=""/>
              </v:shape>
              <v:rect id="Rechteck 16" o:spid="_x0000_s1028" style="position:absolute;left:27082;width:4716;height:33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" filled="f" stroked="f" strokeweight="2pt"/>
              <w10:wrap anchorx="page" anchory="page"/>
              <w10:anchorlock/>
            </v:group>
          </w:pict>
        </mc:Fallback>
      </mc:AlternateContent>
    </w:r>
    <w:r>
      <w:drawing>
        <wp:anchor distT="0" distB="0" distL="114300" distR="114300" simplePos="0" relativeHeight="251658241" behindDoc="0" locked="1" layoutInCell="1" allowOverlap="1" wp14:anchorId="2356DB14" wp14:editId="561F4CE8">
          <wp:simplePos x="0" y="0"/>
          <wp:positionH relativeFrom="page">
            <wp:posOffset>720090</wp:posOffset>
          </wp:positionH>
          <wp:positionV relativeFrom="page">
            <wp:posOffset>396240</wp:posOffset>
          </wp:positionV>
          <wp:extent cx="1184400" cy="464400"/>
          <wp:effectExtent l="0" t="0" r="0" b="0"/>
          <wp:wrapNone/>
          <wp:docPr id="621969785"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987481" name="Grafik 12"/>
                  <pic:cNvPicPr>
                    <a:picLocks noChangeAspect="1"/>
                  </pic:cNvPicPr>
                </pic:nvPicPr>
                <pic:blipFill>
                  <a:blip r:embed="rId9"/>
                  <a:stretch>
                    <a:fillRect/>
                  </a:stretch>
                </pic:blipFill>
                <pic:spPr>
                  <a:xfrm>
                    <a:off x="0" y="0"/>
                    <a:ext cx="1184400" cy="464400"/>
                  </a:xfrm>
                  <a:prstGeom prst="rect">
                    <a:avLst/>
                  </a:prstGeom>
                </pic:spPr>
              </pic:pic>
            </a:graphicData>
          </a:graphic>
          <wp14:sizeRelH relativeFrom="margin">
            <wp14:pctWidth>0</wp14:pctWidth>
          </wp14:sizeRelH>
          <wp14:sizeRelV relativeFrom="margin">
            <wp14:pctHeight>0</wp14:pctHeight>
          </wp14:sizeRelV>
        </wp:anchor>
      </w:drawing>
    </w:r>
  </w:p>
  <w:p w14:paraId="388D2755" w14:textId="77777777" w:rsidR="000B2B1A" w:rsidRPr="00B11BC7" w:rsidRDefault="000B2B1A" w:rsidP="00B81962">
    <w:pPr>
      <w:pStyle w:val="Kopfzeile"/>
      <w:rPr>
        <w:color w:val="FFFFFF"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EF636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94C0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9ED5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DB812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9A94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9A34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EA1B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947F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FC1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905AC"/>
    <w:multiLevelType w:val="multilevel"/>
    <w:tmpl w:val="E72E52CA"/>
    <w:lvl w:ilvl="0">
      <w:start w:val="1"/>
      <w:numFmt w:val="bullet"/>
      <w:lvlText w:val="‒"/>
      <w:lvlJc w:val="left"/>
      <w:pPr>
        <w:ind w:left="284" w:hanging="284"/>
      </w:pPr>
      <w:rPr>
        <w:rFonts w:ascii="Calibri" w:hAnsi="Calibri" w:cs="Arial" w:hint="default"/>
      </w:rPr>
    </w:lvl>
    <w:lvl w:ilvl="1">
      <w:start w:val="1"/>
      <w:numFmt w:val="bullet"/>
      <w:lvlText w:val="‒"/>
      <w:lvlJc w:val="left"/>
      <w:pPr>
        <w:ind w:left="567" w:hanging="283"/>
      </w:pPr>
      <w:rPr>
        <w:rFonts w:ascii="Arial" w:hAnsi="Arial" w:cs="Arial" w:hint="default"/>
      </w:rPr>
    </w:lvl>
    <w:lvl w:ilvl="2">
      <w:start w:val="1"/>
      <w:numFmt w:val="bullet"/>
      <w:lvlText w:val="‒"/>
      <w:lvlJc w:val="left"/>
      <w:pPr>
        <w:ind w:left="851" w:hanging="284"/>
      </w:pPr>
      <w:rPr>
        <w:rFonts w:ascii="Arial" w:hAnsi="Arial" w:cs="Arial"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035164E8"/>
    <w:multiLevelType w:val="multilevel"/>
    <w:tmpl w:val="EF88C568"/>
    <w:numStyleLink w:val="NummerierteberschriftenListe"/>
  </w:abstractNum>
  <w:abstractNum w:abstractNumId="12" w15:restartNumberingAfterBreak="0">
    <w:nsid w:val="04444B55"/>
    <w:multiLevelType w:val="multilevel"/>
    <w:tmpl w:val="A8B6FB92"/>
    <w:lvl w:ilvl="0">
      <w:start w:val="1"/>
      <w:numFmt w:val="bullet"/>
      <w:pStyle w:val="Listenabsatz"/>
      <w:lvlText w:val="✔"/>
      <w:lvlJc w:val="left"/>
      <w:pPr>
        <w:ind w:left="284" w:hanging="284"/>
      </w:pPr>
      <w:rPr>
        <w:rFonts w:ascii="Segoe UI Symbol" w:hAnsi="Segoe UI Symbol" w:hint="default"/>
      </w:rPr>
    </w:lvl>
    <w:lvl w:ilvl="1">
      <w:start w:val="1"/>
      <w:numFmt w:val="bullet"/>
      <w:lvlText w:val="‒"/>
      <w:lvlJc w:val="left"/>
      <w:pPr>
        <w:ind w:left="567" w:hanging="283"/>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20E63FE"/>
    <w:multiLevelType w:val="multilevel"/>
    <w:tmpl w:val="EF88C568"/>
    <w:numStyleLink w:val="NummerierteberschriftenListe"/>
  </w:abstractNum>
  <w:abstractNum w:abstractNumId="14" w15:restartNumberingAfterBreak="0">
    <w:nsid w:val="13DF75C0"/>
    <w:multiLevelType w:val="multilevel"/>
    <w:tmpl w:val="62086254"/>
    <w:numStyleLink w:val="AufzhlungenListe"/>
  </w:abstractNum>
  <w:abstractNum w:abstractNumId="15" w15:restartNumberingAfterBreak="0">
    <w:nsid w:val="198A7877"/>
    <w:multiLevelType w:val="multilevel"/>
    <w:tmpl w:val="B7ACEF04"/>
    <w:lvl w:ilvl="0">
      <w:start w:val="1"/>
      <w:numFmt w:val="decimal"/>
      <w:lvlText w:val="%1"/>
      <w:lvlJc w:val="left"/>
      <w:pPr>
        <w:ind w:left="851"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1E804FF"/>
    <w:multiLevelType w:val="hybridMultilevel"/>
    <w:tmpl w:val="522274AA"/>
    <w:lvl w:ilvl="0" w:tplc="11AC66EC">
      <w:start w:val="1"/>
      <w:numFmt w:val="decimal"/>
      <w:pStyle w:val="Traktandum-Tite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2BD6215"/>
    <w:multiLevelType w:val="multilevel"/>
    <w:tmpl w:val="62086254"/>
    <w:styleLink w:val="AufzhlungenListe"/>
    <w:lvl w:ilvl="0">
      <w:start w:val="1"/>
      <w:numFmt w:val="bullet"/>
      <w:lvlText w:val="‒"/>
      <w:lvlJc w:val="left"/>
      <w:pPr>
        <w:ind w:left="284" w:hanging="284"/>
      </w:pPr>
      <w:rPr>
        <w:rFonts w:asciiTheme="minorHAnsi" w:hAnsiTheme="minorHAnsi" w:cs="Times New Roman"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heme="minorHAnsi" w:hAnsiTheme="minorHAnsi" w:cs="Times New Roman" w:hint="default"/>
      </w:rPr>
    </w:lvl>
    <w:lvl w:ilvl="3">
      <w:start w:val="1"/>
      <w:numFmt w:val="bullet"/>
      <w:lvlText w:val="̶"/>
      <w:lvlJc w:val="left"/>
      <w:pPr>
        <w:ind w:left="1134" w:hanging="283"/>
      </w:pPr>
      <w:rPr>
        <w:rFonts w:ascii="Times New Roman" w:hAnsi="Times New Roman" w:cs="Times New Roman" w:hint="default"/>
      </w:rPr>
    </w:lvl>
    <w:lvl w:ilvl="4">
      <w:start w:val="1"/>
      <w:numFmt w:val="bullet"/>
      <w:lvlText w:val="̶"/>
      <w:lvlJc w:val="left"/>
      <w:pPr>
        <w:ind w:left="1418" w:hanging="284"/>
      </w:pPr>
      <w:rPr>
        <w:rFonts w:ascii="Times New Roman" w:hAnsi="Times New Roman" w:cs="Times New Roman" w:hint="default"/>
      </w:rPr>
    </w:lvl>
    <w:lvl w:ilvl="5">
      <w:start w:val="1"/>
      <w:numFmt w:val="bullet"/>
      <w:lvlText w:val="̶"/>
      <w:lvlJc w:val="left"/>
      <w:pPr>
        <w:ind w:left="1701" w:hanging="283"/>
      </w:pPr>
      <w:rPr>
        <w:rFonts w:ascii="Times New Roman" w:hAnsi="Times New Roman" w:cs="Times New Roman" w:hint="default"/>
      </w:rPr>
    </w:lvl>
    <w:lvl w:ilvl="6">
      <w:start w:val="1"/>
      <w:numFmt w:val="bullet"/>
      <w:lvlText w:val="̶"/>
      <w:lvlJc w:val="left"/>
      <w:pPr>
        <w:ind w:left="1985" w:hanging="284"/>
      </w:pPr>
      <w:rPr>
        <w:rFonts w:ascii="Times New Roman" w:hAnsi="Times New Roman" w:cs="Times New Roman" w:hint="default"/>
      </w:rPr>
    </w:lvl>
    <w:lvl w:ilvl="7">
      <w:start w:val="1"/>
      <w:numFmt w:val="bullet"/>
      <w:lvlText w:val="̶"/>
      <w:lvlJc w:val="left"/>
      <w:pPr>
        <w:ind w:left="2268" w:hanging="283"/>
      </w:pPr>
      <w:rPr>
        <w:rFonts w:ascii="Times New Roman" w:hAnsi="Times New Roman" w:cs="Times New Roman" w:hint="default"/>
      </w:rPr>
    </w:lvl>
    <w:lvl w:ilvl="8">
      <w:start w:val="1"/>
      <w:numFmt w:val="bullet"/>
      <w:lvlText w:val="̶"/>
      <w:lvlJc w:val="left"/>
      <w:pPr>
        <w:ind w:left="2552" w:hanging="284"/>
      </w:pPr>
      <w:rPr>
        <w:rFonts w:ascii="Times New Roman" w:hAnsi="Times New Roman" w:cs="Times New Roman" w:hint="default"/>
      </w:rPr>
    </w:lvl>
  </w:abstractNum>
  <w:abstractNum w:abstractNumId="18" w15:restartNumberingAfterBreak="0">
    <w:nsid w:val="25C5343C"/>
    <w:multiLevelType w:val="multilevel"/>
    <w:tmpl w:val="62086254"/>
    <w:numStyleLink w:val="AufzhlungenListe"/>
  </w:abstractNum>
  <w:abstractNum w:abstractNumId="19" w15:restartNumberingAfterBreak="0">
    <w:nsid w:val="27E8274B"/>
    <w:multiLevelType w:val="multilevel"/>
    <w:tmpl w:val="C4E4D39E"/>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0" w15:restartNumberingAfterBreak="0">
    <w:nsid w:val="29F563A2"/>
    <w:multiLevelType w:val="multilevel"/>
    <w:tmpl w:val="62086254"/>
    <w:numStyleLink w:val="AufzhlungenListe"/>
  </w:abstractNum>
  <w:abstractNum w:abstractNumId="21" w15:restartNumberingAfterBreak="0">
    <w:nsid w:val="31832E05"/>
    <w:multiLevelType w:val="hybridMultilevel"/>
    <w:tmpl w:val="ED0A39C8"/>
    <w:lvl w:ilvl="0" w:tplc="609E22DC">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46C35AD3"/>
    <w:multiLevelType w:val="multilevel"/>
    <w:tmpl w:val="F4EEDEE6"/>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Arial" w:hAnsi="Arial"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3" w15:restartNumberingAfterBreak="0">
    <w:nsid w:val="47555D12"/>
    <w:multiLevelType w:val="hybridMultilevel"/>
    <w:tmpl w:val="A51EEE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86E73CA"/>
    <w:multiLevelType w:val="hybridMultilevel"/>
    <w:tmpl w:val="5D00219C"/>
    <w:lvl w:ilvl="0" w:tplc="3020C1F6">
      <w:start w:val="1"/>
      <w:numFmt w:val="bullet"/>
      <w:lvlText w:val=""/>
      <w:lvlJc w:val="left"/>
      <w:pPr>
        <w:ind w:left="720" w:hanging="360"/>
      </w:pPr>
      <w:rPr>
        <w:rFonts w:ascii="Symbol" w:hAnsi="Symbol" w:hint="default"/>
      </w:rPr>
    </w:lvl>
    <w:lvl w:ilvl="1" w:tplc="87C623E8">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C0D46FD"/>
    <w:multiLevelType w:val="multilevel"/>
    <w:tmpl w:val="B3B49FFC"/>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134" w:hanging="1134"/>
      </w:pPr>
      <w:rPr>
        <w:rFonts w:hint="default"/>
      </w:rPr>
    </w:lvl>
    <w:lvl w:ilvl="5">
      <w:start w:val="1"/>
      <w:numFmt w:val="decimal"/>
      <w:lvlText w:val="%6."/>
      <w:lvlJc w:val="left"/>
      <w:pPr>
        <w:tabs>
          <w:tab w:val="num" w:pos="425"/>
        </w:tabs>
        <w:ind w:left="284" w:hanging="284"/>
      </w:pPr>
      <w:rPr>
        <w:rFonts w:hint="default"/>
      </w:rPr>
    </w:lvl>
    <w:lvl w:ilvl="6">
      <w:start w:val="1"/>
      <w:numFmt w:val="decimal"/>
      <w:lvlText w:val="%6.%7"/>
      <w:lvlJc w:val="left"/>
      <w:pPr>
        <w:tabs>
          <w:tab w:val="num" w:pos="851"/>
        </w:tabs>
        <w:ind w:left="709" w:hanging="425"/>
      </w:pPr>
      <w:rPr>
        <w:rFonts w:hint="default"/>
      </w:rPr>
    </w:lvl>
    <w:lvl w:ilvl="7">
      <w:start w:val="1"/>
      <w:numFmt w:val="decimal"/>
      <w:lvlText w:val="%6.%7.%8"/>
      <w:lvlJc w:val="left"/>
      <w:pPr>
        <w:tabs>
          <w:tab w:val="num" w:pos="1559"/>
        </w:tabs>
        <w:ind w:left="1276" w:hanging="567"/>
      </w:pPr>
      <w:rPr>
        <w:rFonts w:hint="default"/>
      </w:rPr>
    </w:lvl>
    <w:lvl w:ilvl="8">
      <w:start w:val="1"/>
      <w:numFmt w:val="lowerLetter"/>
      <w:lvlText w:val="%9."/>
      <w:lvlJc w:val="left"/>
      <w:pPr>
        <w:ind w:left="284" w:hanging="284"/>
      </w:pPr>
      <w:rPr>
        <w:rFonts w:hint="default"/>
      </w:rPr>
    </w:lvl>
  </w:abstractNum>
  <w:abstractNum w:abstractNumId="26" w15:restartNumberingAfterBreak="0">
    <w:nsid w:val="53022BC8"/>
    <w:multiLevelType w:val="multilevel"/>
    <w:tmpl w:val="EF88C568"/>
    <w:styleLink w:val="NummerierteberschriftenList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851" w:hanging="851"/>
      </w:pPr>
      <w:rPr>
        <w:rFonts w:hint="default"/>
      </w:rPr>
    </w:lvl>
    <w:lvl w:ilvl="4">
      <w:start w:val="1"/>
      <w:numFmt w:val="none"/>
      <w:suff w:val="nothing"/>
      <w:lvlText w:val=""/>
      <w:lvlJc w:val="left"/>
      <w:pPr>
        <w:ind w:left="0" w:firstLine="0"/>
      </w:pPr>
      <w:rPr>
        <w:rFonts w:hint="default"/>
      </w:rPr>
    </w:lvl>
    <w:lvl w:ilvl="5">
      <w:start w:val="1"/>
      <w:numFmt w:val="decimal"/>
      <w:lvlText w:val="%6."/>
      <w:lvlJc w:val="left"/>
      <w:pPr>
        <w:ind w:left="284" w:hanging="284"/>
      </w:pPr>
      <w:rPr>
        <w:rFonts w:hint="default"/>
      </w:rPr>
    </w:lvl>
    <w:lvl w:ilvl="6">
      <w:start w:val="1"/>
      <w:numFmt w:val="decimal"/>
      <w:lvlText w:val="%6.%7"/>
      <w:lvlJc w:val="left"/>
      <w:pPr>
        <w:ind w:left="709" w:hanging="425"/>
      </w:pPr>
      <w:rPr>
        <w:rFonts w:hint="default"/>
      </w:rPr>
    </w:lvl>
    <w:lvl w:ilvl="7">
      <w:start w:val="1"/>
      <w:numFmt w:val="decimal"/>
      <w:lvlText w:val="%6.%7.%8"/>
      <w:lvlJc w:val="left"/>
      <w:pPr>
        <w:ind w:left="1276" w:hanging="567"/>
      </w:pPr>
      <w:rPr>
        <w:rFonts w:hint="default"/>
      </w:rPr>
    </w:lvl>
    <w:lvl w:ilvl="8">
      <w:start w:val="1"/>
      <w:numFmt w:val="lowerLetter"/>
      <w:lvlText w:val="%9."/>
      <w:lvlJc w:val="left"/>
      <w:pPr>
        <w:ind w:left="284" w:hanging="284"/>
      </w:pPr>
      <w:rPr>
        <w:rFonts w:hint="default"/>
      </w:rPr>
    </w:lvl>
  </w:abstractNum>
  <w:abstractNum w:abstractNumId="27" w15:restartNumberingAfterBreak="0">
    <w:nsid w:val="58613E6B"/>
    <w:multiLevelType w:val="multilevel"/>
    <w:tmpl w:val="98B28E36"/>
    <w:lvl w:ilvl="0">
      <w:start w:val="1"/>
      <w:numFmt w:val="bullet"/>
      <w:pStyle w:val="Aufzhlungszeichen"/>
      <w:lvlText w:val=""/>
      <w:lvlJc w:val="left"/>
      <w:pPr>
        <w:ind w:left="284" w:hanging="284"/>
      </w:pPr>
      <w:rPr>
        <w:rFonts w:ascii="Wingdings" w:hAnsi="Wingdings" w:hint="default"/>
      </w:rPr>
    </w:lvl>
    <w:lvl w:ilvl="1">
      <w:start w:val="1"/>
      <w:numFmt w:val="bullet"/>
      <w:pStyle w:val="Aufzhlungszeichen2"/>
      <w:lvlText w:val="–"/>
      <w:lvlJc w:val="left"/>
      <w:pPr>
        <w:ind w:left="567" w:hanging="283"/>
      </w:pPr>
      <w:rPr>
        <w:rFonts w:ascii="HelveticaNeueLT Com 55 Roman" w:hAnsi="HelveticaNeueLT Com 55 Roman" w:hint="default"/>
      </w:rPr>
    </w:lvl>
    <w:lvl w:ilvl="2">
      <w:start w:val="1"/>
      <w:numFmt w:val="bullet"/>
      <w:pStyle w:val="Aufzhlungszeichen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D763046"/>
    <w:multiLevelType w:val="hybridMultilevel"/>
    <w:tmpl w:val="6F90874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5DB117D2"/>
    <w:multiLevelType w:val="hybridMultilevel"/>
    <w:tmpl w:val="BD6C657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EC90B5A"/>
    <w:multiLevelType w:val="multilevel"/>
    <w:tmpl w:val="39F8494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Arial" w:hAnsi="Arial"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1" w15:restartNumberingAfterBreak="0">
    <w:nsid w:val="652630A6"/>
    <w:multiLevelType w:val="multilevel"/>
    <w:tmpl w:val="0066839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decimal"/>
      <w:lvlText w:val="%3."/>
      <w:lvlJc w:val="left"/>
      <w:pPr>
        <w:ind w:left="851" w:hanging="284"/>
      </w:pPr>
      <w:rPr>
        <w:rFont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2" w15:restartNumberingAfterBreak="0">
    <w:nsid w:val="684C6F8A"/>
    <w:multiLevelType w:val="hybridMultilevel"/>
    <w:tmpl w:val="891EB3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698D159C"/>
    <w:multiLevelType w:val="multilevel"/>
    <w:tmpl w:val="62086254"/>
    <w:numStyleLink w:val="AufzhlungenListe"/>
  </w:abstractNum>
  <w:abstractNum w:abstractNumId="34" w15:restartNumberingAfterBreak="0">
    <w:nsid w:val="69C61EE2"/>
    <w:multiLevelType w:val="multilevel"/>
    <w:tmpl w:val="62086254"/>
    <w:numStyleLink w:val="AufzhlungenListe"/>
  </w:abstractNum>
  <w:abstractNum w:abstractNumId="35" w15:restartNumberingAfterBreak="0">
    <w:nsid w:val="6AE06DE1"/>
    <w:multiLevelType w:val="multilevel"/>
    <w:tmpl w:val="E3F0322A"/>
    <w:lvl w:ilvl="0">
      <w:start w:val="1"/>
      <w:numFmt w:val="bullet"/>
      <w:lvlText w:val="‒"/>
      <w:lvlJc w:val="left"/>
      <w:pPr>
        <w:ind w:left="284" w:hanging="284"/>
      </w:pPr>
      <w:rPr>
        <w:rFonts w:ascii="Arial" w:hAnsi="Arial" w:cs="Arial" w:hint="default"/>
      </w:rPr>
    </w:lvl>
    <w:lvl w:ilvl="1">
      <w:start w:val="1"/>
      <w:numFmt w:val="bullet"/>
      <w:lvlText w:val="‒"/>
      <w:lvlJc w:val="left"/>
      <w:pPr>
        <w:ind w:left="567" w:hanging="283"/>
      </w:pPr>
      <w:rPr>
        <w:rFonts w:ascii="Arial" w:hAnsi="Arial" w:cs="Arial" w:hint="default"/>
      </w:rPr>
    </w:lvl>
    <w:lvl w:ilvl="2">
      <w:start w:val="1"/>
      <w:numFmt w:val="bullet"/>
      <w:lvlText w:val="‒"/>
      <w:lvlJc w:val="left"/>
      <w:pPr>
        <w:ind w:left="851" w:hanging="284"/>
      </w:pPr>
      <w:rPr>
        <w:rFonts w:ascii="Arial" w:hAnsi="Arial" w:cs="Arial" w:hint="default"/>
      </w:rPr>
    </w:lvl>
    <w:lvl w:ilvl="3">
      <w:start w:val="1"/>
      <w:numFmt w:val="bullet"/>
      <w:lvlText w:val=""/>
      <w:lvlJc w:val="left"/>
      <w:pPr>
        <w:ind w:left="3164" w:hanging="360"/>
      </w:pPr>
      <w:rPr>
        <w:rFonts w:ascii="Symbol" w:hAnsi="Symbol" w:cs="Times New Roman"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6" w15:restartNumberingAfterBreak="0">
    <w:nsid w:val="6C985FA8"/>
    <w:multiLevelType w:val="hybridMultilevel"/>
    <w:tmpl w:val="FD1A9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48D127E"/>
    <w:multiLevelType w:val="multilevel"/>
    <w:tmpl w:val="08B45774"/>
    <w:lvl w:ilvl="0">
      <w:start w:val="1"/>
      <w:numFmt w:val="bullet"/>
      <w:lvlText w:val="–"/>
      <w:lvlJc w:val="left"/>
      <w:pPr>
        <w:ind w:left="284" w:hanging="284"/>
      </w:pPr>
      <w:rPr>
        <w:rFonts w:ascii="Times New Roman" w:hAnsi="Times New Roman" w:cs="Times New Roman"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8" w15:restartNumberingAfterBreak="0">
    <w:nsid w:val="7A515528"/>
    <w:multiLevelType w:val="multilevel"/>
    <w:tmpl w:val="62086254"/>
    <w:numStyleLink w:val="AufzhlungenListe"/>
  </w:abstractNum>
  <w:abstractNum w:abstractNumId="39" w15:restartNumberingAfterBreak="0">
    <w:nsid w:val="7FD325A5"/>
    <w:multiLevelType w:val="hybridMultilevel"/>
    <w:tmpl w:val="5C6AB6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71059525">
    <w:abstractNumId w:val="9"/>
  </w:num>
  <w:num w:numId="2" w16cid:durableId="1989892882">
    <w:abstractNumId w:val="7"/>
  </w:num>
  <w:num w:numId="3" w16cid:durableId="603197583">
    <w:abstractNumId w:val="6"/>
  </w:num>
  <w:num w:numId="4" w16cid:durableId="901865394">
    <w:abstractNumId w:val="5"/>
  </w:num>
  <w:num w:numId="5" w16cid:durableId="409811899">
    <w:abstractNumId w:val="4"/>
  </w:num>
  <w:num w:numId="6" w16cid:durableId="2038045784">
    <w:abstractNumId w:val="8"/>
  </w:num>
  <w:num w:numId="7" w16cid:durableId="1251624634">
    <w:abstractNumId w:val="3"/>
  </w:num>
  <w:num w:numId="8" w16cid:durableId="217790418">
    <w:abstractNumId w:val="2"/>
  </w:num>
  <w:num w:numId="9" w16cid:durableId="1115710941">
    <w:abstractNumId w:val="1"/>
  </w:num>
  <w:num w:numId="10" w16cid:durableId="1740860179">
    <w:abstractNumId w:val="0"/>
  </w:num>
  <w:num w:numId="11" w16cid:durableId="725835111">
    <w:abstractNumId w:val="36"/>
  </w:num>
  <w:num w:numId="12" w16cid:durableId="956832184">
    <w:abstractNumId w:val="27"/>
  </w:num>
  <w:num w:numId="13" w16cid:durableId="2012682867">
    <w:abstractNumId w:val="23"/>
  </w:num>
  <w:num w:numId="14" w16cid:durableId="777718541">
    <w:abstractNumId w:val="39"/>
  </w:num>
  <w:num w:numId="15" w16cid:durableId="1946575995">
    <w:abstractNumId w:val="37"/>
  </w:num>
  <w:num w:numId="16" w16cid:durableId="1254821494">
    <w:abstractNumId w:val="16"/>
  </w:num>
  <w:num w:numId="17" w16cid:durableId="1370107162">
    <w:abstractNumId w:val="24"/>
  </w:num>
  <w:num w:numId="18" w16cid:durableId="147622120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8534068">
    <w:abstractNumId w:val="35"/>
  </w:num>
  <w:num w:numId="20" w16cid:durableId="1552418522">
    <w:abstractNumId w:val="22"/>
  </w:num>
  <w:num w:numId="21" w16cid:durableId="260530654">
    <w:abstractNumId w:val="31"/>
  </w:num>
  <w:num w:numId="22" w16cid:durableId="1634212577">
    <w:abstractNumId w:val="30"/>
  </w:num>
  <w:num w:numId="23" w16cid:durableId="701790021">
    <w:abstractNumId w:val="19"/>
  </w:num>
  <w:num w:numId="24" w16cid:durableId="1553157393">
    <w:abstractNumId w:val="25"/>
  </w:num>
  <w:num w:numId="25" w16cid:durableId="1346635887">
    <w:abstractNumId w:val="32"/>
  </w:num>
  <w:num w:numId="26" w16cid:durableId="1025324803">
    <w:abstractNumId w:val="28"/>
  </w:num>
  <w:num w:numId="27" w16cid:durableId="579367203">
    <w:abstractNumId w:val="21"/>
  </w:num>
  <w:num w:numId="28" w16cid:durableId="171723735">
    <w:abstractNumId w:val="15"/>
  </w:num>
  <w:num w:numId="29" w16cid:durableId="1696612057">
    <w:abstractNumId w:val="29"/>
  </w:num>
  <w:num w:numId="30" w16cid:durableId="998771292">
    <w:abstractNumId w:val="10"/>
  </w:num>
  <w:num w:numId="31" w16cid:durableId="1073507391">
    <w:abstractNumId w:val="26"/>
  </w:num>
  <w:num w:numId="32" w16cid:durableId="20701801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74162686">
    <w:abstractNumId w:val="17"/>
  </w:num>
  <w:num w:numId="34" w16cid:durableId="14335519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3949379">
    <w:abstractNumId w:val="11"/>
  </w:num>
  <w:num w:numId="36" w16cid:durableId="11526765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38356840">
    <w:abstractNumId w:val="12"/>
  </w:num>
  <w:num w:numId="38" w16cid:durableId="12858479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550288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20622571">
    <w:abstractNumId w:val="20"/>
  </w:num>
  <w:num w:numId="41" w16cid:durableId="1291667189">
    <w:abstractNumId w:val="33"/>
  </w:num>
  <w:num w:numId="42" w16cid:durableId="1237977988">
    <w:abstractNumId w:val="38"/>
  </w:num>
  <w:num w:numId="43" w16cid:durableId="2039427701">
    <w:abstractNumId w:val="34"/>
  </w:num>
  <w:num w:numId="44" w16cid:durableId="674262870">
    <w:abstractNumId w:val="14"/>
  </w:num>
  <w:num w:numId="45" w16cid:durableId="414207188">
    <w:abstractNumId w:val="18"/>
  </w:num>
  <w:num w:numId="46" w16cid:durableId="1426608620">
    <w:abstractNumId w:val="13"/>
  </w:num>
  <w:num w:numId="47" w16cid:durableId="20958572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45716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021315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it-CH" w:vendorID="64" w:dllVersion="6" w:nlCheck="1" w:checkStyle="0"/>
  <w:activeWritingStyle w:appName="MSWord" w:lang="en-US" w:vendorID="64" w:dllVersion="6" w:nlCheck="1" w:checkStyle="1"/>
  <w:activeWritingStyle w:appName="MSWord" w:lang="fr-CH" w:vendorID="64" w:dllVersion="6" w:nlCheck="1" w:checkStyle="1"/>
  <w:activeWritingStyle w:appName="MSWord" w:lang="de-CH" w:vendorID="64" w:dllVersion="6" w:nlCheck="1" w:checkStyle="1"/>
  <w:activeWritingStyle w:appName="MSWord" w:lang="de-DE" w:vendorID="64" w:dllVersion="6" w:nlCheck="1" w:checkStyle="1"/>
  <w:activeWritingStyle w:appName="MSWord" w:lang="de-CH"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0"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fr-CH" w:vendorID="64" w:dllVersion="0" w:nlCheck="1" w:checkStyle="0"/>
  <w:activeWritingStyle w:appName="MSWord" w:lang="pt-BR" w:vendorID="64" w:dllVersion="0" w:nlCheck="1" w:checkStyle="0"/>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9"/>
  <w:autoHyphenation/>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52"/>
    <w:rsid w:val="00002978"/>
    <w:rsid w:val="00003A9F"/>
    <w:rsid w:val="0001010F"/>
    <w:rsid w:val="00025CEC"/>
    <w:rsid w:val="000266B7"/>
    <w:rsid w:val="00026A79"/>
    <w:rsid w:val="00032B92"/>
    <w:rsid w:val="00032BCD"/>
    <w:rsid w:val="00032F85"/>
    <w:rsid w:val="00032FC2"/>
    <w:rsid w:val="000355BF"/>
    <w:rsid w:val="00035927"/>
    <w:rsid w:val="000409C8"/>
    <w:rsid w:val="00041700"/>
    <w:rsid w:val="00044F3C"/>
    <w:rsid w:val="00055041"/>
    <w:rsid w:val="00056988"/>
    <w:rsid w:val="00061D43"/>
    <w:rsid w:val="00063BC2"/>
    <w:rsid w:val="000701F1"/>
    <w:rsid w:val="0007162F"/>
    <w:rsid w:val="00071780"/>
    <w:rsid w:val="000803EB"/>
    <w:rsid w:val="00086A3C"/>
    <w:rsid w:val="00090380"/>
    <w:rsid w:val="00093FA2"/>
    <w:rsid w:val="000947ED"/>
    <w:rsid w:val="00096E8E"/>
    <w:rsid w:val="000A1884"/>
    <w:rsid w:val="000A24EC"/>
    <w:rsid w:val="000A2660"/>
    <w:rsid w:val="000A2BE5"/>
    <w:rsid w:val="000B183F"/>
    <w:rsid w:val="000B2B1A"/>
    <w:rsid w:val="000B595D"/>
    <w:rsid w:val="000C06C5"/>
    <w:rsid w:val="000C49C1"/>
    <w:rsid w:val="000D1743"/>
    <w:rsid w:val="000D1BB6"/>
    <w:rsid w:val="000D3F63"/>
    <w:rsid w:val="000E7543"/>
    <w:rsid w:val="000E756F"/>
    <w:rsid w:val="000F1D2B"/>
    <w:rsid w:val="0010021F"/>
    <w:rsid w:val="00102345"/>
    <w:rsid w:val="00104B6A"/>
    <w:rsid w:val="001055E2"/>
    <w:rsid w:val="00106688"/>
    <w:rsid w:val="00107F09"/>
    <w:rsid w:val="001134C7"/>
    <w:rsid w:val="00113CB8"/>
    <w:rsid w:val="0012151C"/>
    <w:rsid w:val="0012587E"/>
    <w:rsid w:val="00127BBA"/>
    <w:rsid w:val="00133CFB"/>
    <w:rsid w:val="0013611B"/>
    <w:rsid w:val="001375AB"/>
    <w:rsid w:val="0014141A"/>
    <w:rsid w:val="00144122"/>
    <w:rsid w:val="00145E6F"/>
    <w:rsid w:val="001464F1"/>
    <w:rsid w:val="001514C0"/>
    <w:rsid w:val="00154677"/>
    <w:rsid w:val="00157E57"/>
    <w:rsid w:val="00157ECA"/>
    <w:rsid w:val="00165F95"/>
    <w:rsid w:val="0016774B"/>
    <w:rsid w:val="00167916"/>
    <w:rsid w:val="00171870"/>
    <w:rsid w:val="0017204E"/>
    <w:rsid w:val="00172A90"/>
    <w:rsid w:val="00192AB4"/>
    <w:rsid w:val="001A3606"/>
    <w:rsid w:val="001A43BD"/>
    <w:rsid w:val="001A4B2D"/>
    <w:rsid w:val="001B0A7F"/>
    <w:rsid w:val="001C4A15"/>
    <w:rsid w:val="001C6D76"/>
    <w:rsid w:val="001E18FE"/>
    <w:rsid w:val="001E73F4"/>
    <w:rsid w:val="001F0CDF"/>
    <w:rsid w:val="001F485D"/>
    <w:rsid w:val="001F4A7E"/>
    <w:rsid w:val="001F4B8C"/>
    <w:rsid w:val="001F4F9B"/>
    <w:rsid w:val="002125D7"/>
    <w:rsid w:val="00214EEC"/>
    <w:rsid w:val="00216D94"/>
    <w:rsid w:val="0022462A"/>
    <w:rsid w:val="002259B0"/>
    <w:rsid w:val="0022685B"/>
    <w:rsid w:val="0023018C"/>
    <w:rsid w:val="0023205B"/>
    <w:rsid w:val="002369CE"/>
    <w:rsid w:val="00245929"/>
    <w:rsid w:val="002466D7"/>
    <w:rsid w:val="00247905"/>
    <w:rsid w:val="002522AA"/>
    <w:rsid w:val="0025644A"/>
    <w:rsid w:val="0026146C"/>
    <w:rsid w:val="00265789"/>
    <w:rsid w:val="00267F71"/>
    <w:rsid w:val="0027212C"/>
    <w:rsid w:val="002726D9"/>
    <w:rsid w:val="00272B04"/>
    <w:rsid w:val="0027382E"/>
    <w:rsid w:val="00273EBC"/>
    <w:rsid w:val="00274B98"/>
    <w:rsid w:val="0027532C"/>
    <w:rsid w:val="002800A2"/>
    <w:rsid w:val="00283995"/>
    <w:rsid w:val="002900F4"/>
    <w:rsid w:val="00290C16"/>
    <w:rsid w:val="00290E37"/>
    <w:rsid w:val="00292375"/>
    <w:rsid w:val="002949E7"/>
    <w:rsid w:val="002A6277"/>
    <w:rsid w:val="002B1F0B"/>
    <w:rsid w:val="002B3A87"/>
    <w:rsid w:val="002B496D"/>
    <w:rsid w:val="002B4AE5"/>
    <w:rsid w:val="002B551B"/>
    <w:rsid w:val="002C163B"/>
    <w:rsid w:val="002C676C"/>
    <w:rsid w:val="002D272F"/>
    <w:rsid w:val="002D38AE"/>
    <w:rsid w:val="002D709C"/>
    <w:rsid w:val="002E6DE9"/>
    <w:rsid w:val="002F06AA"/>
    <w:rsid w:val="002F4257"/>
    <w:rsid w:val="002F68A2"/>
    <w:rsid w:val="0030245A"/>
    <w:rsid w:val="00302BB6"/>
    <w:rsid w:val="00303B73"/>
    <w:rsid w:val="003065CA"/>
    <w:rsid w:val="00307A5B"/>
    <w:rsid w:val="00313B9E"/>
    <w:rsid w:val="00314C63"/>
    <w:rsid w:val="0032330D"/>
    <w:rsid w:val="0033355E"/>
    <w:rsid w:val="00333A1B"/>
    <w:rsid w:val="00337EC8"/>
    <w:rsid w:val="003412A7"/>
    <w:rsid w:val="0034134D"/>
    <w:rsid w:val="00343A7F"/>
    <w:rsid w:val="00347F53"/>
    <w:rsid w:val="003514EE"/>
    <w:rsid w:val="00363671"/>
    <w:rsid w:val="00364EE3"/>
    <w:rsid w:val="0036684A"/>
    <w:rsid w:val="00371E1F"/>
    <w:rsid w:val="0037396C"/>
    <w:rsid w:val="0037405C"/>
    <w:rsid w:val="00374283"/>
    <w:rsid w:val="003757E4"/>
    <w:rsid w:val="00375834"/>
    <w:rsid w:val="00375CD2"/>
    <w:rsid w:val="00381BA9"/>
    <w:rsid w:val="0039124E"/>
    <w:rsid w:val="00395A1F"/>
    <w:rsid w:val="00396DAD"/>
    <w:rsid w:val="00397B92"/>
    <w:rsid w:val="003A49C4"/>
    <w:rsid w:val="003A796E"/>
    <w:rsid w:val="003B3C7E"/>
    <w:rsid w:val="003C3AED"/>
    <w:rsid w:val="003C3D32"/>
    <w:rsid w:val="003C7AA5"/>
    <w:rsid w:val="003D0883"/>
    <w:rsid w:val="003D0FAA"/>
    <w:rsid w:val="003F012A"/>
    <w:rsid w:val="003F1A56"/>
    <w:rsid w:val="004032C2"/>
    <w:rsid w:val="004055D4"/>
    <w:rsid w:val="00417CAE"/>
    <w:rsid w:val="0042454D"/>
    <w:rsid w:val="0043314B"/>
    <w:rsid w:val="0044351E"/>
    <w:rsid w:val="00444695"/>
    <w:rsid w:val="0044674A"/>
    <w:rsid w:val="00452D49"/>
    <w:rsid w:val="0045362B"/>
    <w:rsid w:val="00471D34"/>
    <w:rsid w:val="00480603"/>
    <w:rsid w:val="00480C46"/>
    <w:rsid w:val="004815F1"/>
    <w:rsid w:val="00484F63"/>
    <w:rsid w:val="00486DBB"/>
    <w:rsid w:val="00490FC3"/>
    <w:rsid w:val="00494FD7"/>
    <w:rsid w:val="00495F83"/>
    <w:rsid w:val="004A039B"/>
    <w:rsid w:val="004A21D1"/>
    <w:rsid w:val="004B0FDB"/>
    <w:rsid w:val="004B3225"/>
    <w:rsid w:val="004B55C7"/>
    <w:rsid w:val="004B72C5"/>
    <w:rsid w:val="004C1329"/>
    <w:rsid w:val="004C3880"/>
    <w:rsid w:val="004C4B0F"/>
    <w:rsid w:val="004D0F2F"/>
    <w:rsid w:val="004D179F"/>
    <w:rsid w:val="004D3323"/>
    <w:rsid w:val="004D5B31"/>
    <w:rsid w:val="004E0E33"/>
    <w:rsid w:val="004F22CB"/>
    <w:rsid w:val="004F3283"/>
    <w:rsid w:val="004F4F0F"/>
    <w:rsid w:val="00500294"/>
    <w:rsid w:val="005071A6"/>
    <w:rsid w:val="00513850"/>
    <w:rsid w:val="00520FD1"/>
    <w:rsid w:val="00522DA6"/>
    <w:rsid w:val="00525B53"/>
    <w:rsid w:val="00526C93"/>
    <w:rsid w:val="00531FD4"/>
    <w:rsid w:val="005339AE"/>
    <w:rsid w:val="00535EA2"/>
    <w:rsid w:val="00537410"/>
    <w:rsid w:val="00543061"/>
    <w:rsid w:val="00550787"/>
    <w:rsid w:val="00554D4C"/>
    <w:rsid w:val="005611C7"/>
    <w:rsid w:val="00562128"/>
    <w:rsid w:val="005629D5"/>
    <w:rsid w:val="00576439"/>
    <w:rsid w:val="00577B27"/>
    <w:rsid w:val="005807DC"/>
    <w:rsid w:val="00591832"/>
    <w:rsid w:val="00592841"/>
    <w:rsid w:val="00594186"/>
    <w:rsid w:val="00596CF0"/>
    <w:rsid w:val="00597F45"/>
    <w:rsid w:val="005A19CD"/>
    <w:rsid w:val="005A1C90"/>
    <w:rsid w:val="005A357F"/>
    <w:rsid w:val="005A7BE5"/>
    <w:rsid w:val="005B2829"/>
    <w:rsid w:val="005B337B"/>
    <w:rsid w:val="005B4DEC"/>
    <w:rsid w:val="005B6837"/>
    <w:rsid w:val="005B6FD0"/>
    <w:rsid w:val="005C2563"/>
    <w:rsid w:val="005C35F5"/>
    <w:rsid w:val="005C6148"/>
    <w:rsid w:val="005C61A5"/>
    <w:rsid w:val="005C7189"/>
    <w:rsid w:val="005D3D2E"/>
    <w:rsid w:val="005E105F"/>
    <w:rsid w:val="005E5468"/>
    <w:rsid w:val="005F1F53"/>
    <w:rsid w:val="005F6B47"/>
    <w:rsid w:val="006044D5"/>
    <w:rsid w:val="00606319"/>
    <w:rsid w:val="00617B57"/>
    <w:rsid w:val="00622481"/>
    <w:rsid w:val="00622FDC"/>
    <w:rsid w:val="00625020"/>
    <w:rsid w:val="0063209F"/>
    <w:rsid w:val="00642F26"/>
    <w:rsid w:val="00642F29"/>
    <w:rsid w:val="00647B77"/>
    <w:rsid w:val="00650B3D"/>
    <w:rsid w:val="00650E5F"/>
    <w:rsid w:val="0065274C"/>
    <w:rsid w:val="00660491"/>
    <w:rsid w:val="00661A71"/>
    <w:rsid w:val="00662EEE"/>
    <w:rsid w:val="00670822"/>
    <w:rsid w:val="00672E90"/>
    <w:rsid w:val="006762B3"/>
    <w:rsid w:val="00686D14"/>
    <w:rsid w:val="00687ED7"/>
    <w:rsid w:val="006A157B"/>
    <w:rsid w:val="006A3921"/>
    <w:rsid w:val="006B2465"/>
    <w:rsid w:val="006B3083"/>
    <w:rsid w:val="006B5345"/>
    <w:rsid w:val="006C144C"/>
    <w:rsid w:val="006C31B6"/>
    <w:rsid w:val="006C62E1"/>
    <w:rsid w:val="006C6A0D"/>
    <w:rsid w:val="006D5775"/>
    <w:rsid w:val="006E0F4E"/>
    <w:rsid w:val="006E12EC"/>
    <w:rsid w:val="006E4AF1"/>
    <w:rsid w:val="006E7E6E"/>
    <w:rsid w:val="006F0345"/>
    <w:rsid w:val="006F0469"/>
    <w:rsid w:val="006F5C45"/>
    <w:rsid w:val="006F65B3"/>
    <w:rsid w:val="00700979"/>
    <w:rsid w:val="00703F0B"/>
    <w:rsid w:val="007040B6"/>
    <w:rsid w:val="00705076"/>
    <w:rsid w:val="00710539"/>
    <w:rsid w:val="00711147"/>
    <w:rsid w:val="0071200C"/>
    <w:rsid w:val="0071222D"/>
    <w:rsid w:val="00714162"/>
    <w:rsid w:val="00714414"/>
    <w:rsid w:val="0071778D"/>
    <w:rsid w:val="007248EF"/>
    <w:rsid w:val="007277E3"/>
    <w:rsid w:val="00731A17"/>
    <w:rsid w:val="00734458"/>
    <w:rsid w:val="007367F8"/>
    <w:rsid w:val="007419CF"/>
    <w:rsid w:val="0074241C"/>
    <w:rsid w:val="0074487E"/>
    <w:rsid w:val="0074612A"/>
    <w:rsid w:val="00746273"/>
    <w:rsid w:val="0075366F"/>
    <w:rsid w:val="00754485"/>
    <w:rsid w:val="00755641"/>
    <w:rsid w:val="00767D3B"/>
    <w:rsid w:val="007721BF"/>
    <w:rsid w:val="00774E70"/>
    <w:rsid w:val="00774EF1"/>
    <w:rsid w:val="0077645E"/>
    <w:rsid w:val="0078181E"/>
    <w:rsid w:val="00781BAD"/>
    <w:rsid w:val="00783E8E"/>
    <w:rsid w:val="00784E2E"/>
    <w:rsid w:val="00796CEE"/>
    <w:rsid w:val="007A0285"/>
    <w:rsid w:val="007A1F02"/>
    <w:rsid w:val="007A200F"/>
    <w:rsid w:val="007A4664"/>
    <w:rsid w:val="007A6A87"/>
    <w:rsid w:val="007B514D"/>
    <w:rsid w:val="007B5396"/>
    <w:rsid w:val="007C0B2A"/>
    <w:rsid w:val="007D038B"/>
    <w:rsid w:val="007E0460"/>
    <w:rsid w:val="007E0D10"/>
    <w:rsid w:val="007F2F7E"/>
    <w:rsid w:val="00804AB5"/>
    <w:rsid w:val="00807B1C"/>
    <w:rsid w:val="0081679A"/>
    <w:rsid w:val="00833960"/>
    <w:rsid w:val="00841B44"/>
    <w:rsid w:val="00844B19"/>
    <w:rsid w:val="00844B72"/>
    <w:rsid w:val="0084715E"/>
    <w:rsid w:val="00853121"/>
    <w:rsid w:val="00853491"/>
    <w:rsid w:val="0085454F"/>
    <w:rsid w:val="00855F52"/>
    <w:rsid w:val="00857D8A"/>
    <w:rsid w:val="008602F9"/>
    <w:rsid w:val="00861413"/>
    <w:rsid w:val="00861F46"/>
    <w:rsid w:val="00864855"/>
    <w:rsid w:val="00866FE4"/>
    <w:rsid w:val="00870017"/>
    <w:rsid w:val="008726E9"/>
    <w:rsid w:val="00873E35"/>
    <w:rsid w:val="00874E49"/>
    <w:rsid w:val="008754B6"/>
    <w:rsid w:val="00876898"/>
    <w:rsid w:val="00883CC4"/>
    <w:rsid w:val="00887318"/>
    <w:rsid w:val="00887728"/>
    <w:rsid w:val="00897EB0"/>
    <w:rsid w:val="008A0276"/>
    <w:rsid w:val="008A4E13"/>
    <w:rsid w:val="008A72CC"/>
    <w:rsid w:val="008B15F1"/>
    <w:rsid w:val="008B182B"/>
    <w:rsid w:val="008D5D8E"/>
    <w:rsid w:val="008E7B02"/>
    <w:rsid w:val="0090681F"/>
    <w:rsid w:val="009235A2"/>
    <w:rsid w:val="00923CE4"/>
    <w:rsid w:val="00925EF8"/>
    <w:rsid w:val="0093619F"/>
    <w:rsid w:val="00937D58"/>
    <w:rsid w:val="009427E5"/>
    <w:rsid w:val="009454B7"/>
    <w:rsid w:val="009475B8"/>
    <w:rsid w:val="00952070"/>
    <w:rsid w:val="00953F95"/>
    <w:rsid w:val="0095560E"/>
    <w:rsid w:val="009613D8"/>
    <w:rsid w:val="00961E8E"/>
    <w:rsid w:val="0096603D"/>
    <w:rsid w:val="0096714E"/>
    <w:rsid w:val="009700CF"/>
    <w:rsid w:val="00974275"/>
    <w:rsid w:val="009742F8"/>
    <w:rsid w:val="009804FC"/>
    <w:rsid w:val="0098474B"/>
    <w:rsid w:val="00992A25"/>
    <w:rsid w:val="00994BD1"/>
    <w:rsid w:val="00994F2C"/>
    <w:rsid w:val="00995CBA"/>
    <w:rsid w:val="0099678C"/>
    <w:rsid w:val="009A1D65"/>
    <w:rsid w:val="009A1DB4"/>
    <w:rsid w:val="009B030C"/>
    <w:rsid w:val="009B0C96"/>
    <w:rsid w:val="009B100D"/>
    <w:rsid w:val="009B32FC"/>
    <w:rsid w:val="009B37A7"/>
    <w:rsid w:val="009C0F32"/>
    <w:rsid w:val="009C11FE"/>
    <w:rsid w:val="009C222B"/>
    <w:rsid w:val="009C64D7"/>
    <w:rsid w:val="009C67A8"/>
    <w:rsid w:val="009C6E8A"/>
    <w:rsid w:val="009D1D6A"/>
    <w:rsid w:val="009D201B"/>
    <w:rsid w:val="009D5D9C"/>
    <w:rsid w:val="009E2171"/>
    <w:rsid w:val="009F0C7D"/>
    <w:rsid w:val="009F3CF8"/>
    <w:rsid w:val="009F3E6A"/>
    <w:rsid w:val="009F3F86"/>
    <w:rsid w:val="009F60D0"/>
    <w:rsid w:val="00A0103F"/>
    <w:rsid w:val="00A02378"/>
    <w:rsid w:val="00A03638"/>
    <w:rsid w:val="00A04BF0"/>
    <w:rsid w:val="00A0620E"/>
    <w:rsid w:val="00A06F53"/>
    <w:rsid w:val="00A11F64"/>
    <w:rsid w:val="00A14C78"/>
    <w:rsid w:val="00A17C20"/>
    <w:rsid w:val="00A211F7"/>
    <w:rsid w:val="00A25F7E"/>
    <w:rsid w:val="00A26524"/>
    <w:rsid w:val="00A43EDD"/>
    <w:rsid w:val="00A445D7"/>
    <w:rsid w:val="00A54094"/>
    <w:rsid w:val="00A5451D"/>
    <w:rsid w:val="00A5539F"/>
    <w:rsid w:val="00A55C83"/>
    <w:rsid w:val="00A57815"/>
    <w:rsid w:val="00A62266"/>
    <w:rsid w:val="00A62F82"/>
    <w:rsid w:val="00A62FAD"/>
    <w:rsid w:val="00A70B2C"/>
    <w:rsid w:val="00A70CDC"/>
    <w:rsid w:val="00A7133D"/>
    <w:rsid w:val="00A71E43"/>
    <w:rsid w:val="00A7788C"/>
    <w:rsid w:val="00A960B8"/>
    <w:rsid w:val="00AA5DDC"/>
    <w:rsid w:val="00AB605E"/>
    <w:rsid w:val="00AC0DF9"/>
    <w:rsid w:val="00AC2D5B"/>
    <w:rsid w:val="00AC370F"/>
    <w:rsid w:val="00AC3C0A"/>
    <w:rsid w:val="00AC6321"/>
    <w:rsid w:val="00AD36B2"/>
    <w:rsid w:val="00AD5C8F"/>
    <w:rsid w:val="00AE017A"/>
    <w:rsid w:val="00AE2308"/>
    <w:rsid w:val="00AE26E8"/>
    <w:rsid w:val="00AE6EB7"/>
    <w:rsid w:val="00AF1A91"/>
    <w:rsid w:val="00AF2E57"/>
    <w:rsid w:val="00AF47AE"/>
    <w:rsid w:val="00AF7CA8"/>
    <w:rsid w:val="00B01201"/>
    <w:rsid w:val="00B02F96"/>
    <w:rsid w:val="00B05554"/>
    <w:rsid w:val="00B11A9B"/>
    <w:rsid w:val="00B11BC7"/>
    <w:rsid w:val="00B11DA1"/>
    <w:rsid w:val="00B17AD0"/>
    <w:rsid w:val="00B23C13"/>
    <w:rsid w:val="00B24B2A"/>
    <w:rsid w:val="00B324C1"/>
    <w:rsid w:val="00B32881"/>
    <w:rsid w:val="00B32ABB"/>
    <w:rsid w:val="00B41FD3"/>
    <w:rsid w:val="00B426D3"/>
    <w:rsid w:val="00B431DE"/>
    <w:rsid w:val="00B436AA"/>
    <w:rsid w:val="00B452C0"/>
    <w:rsid w:val="00B559A9"/>
    <w:rsid w:val="00B622CF"/>
    <w:rsid w:val="00B642EF"/>
    <w:rsid w:val="00B653F9"/>
    <w:rsid w:val="00B67D13"/>
    <w:rsid w:val="00B70D03"/>
    <w:rsid w:val="00B72279"/>
    <w:rsid w:val="00B74989"/>
    <w:rsid w:val="00B803E7"/>
    <w:rsid w:val="00B81962"/>
    <w:rsid w:val="00B82E14"/>
    <w:rsid w:val="00B97484"/>
    <w:rsid w:val="00BA2B5A"/>
    <w:rsid w:val="00BA3879"/>
    <w:rsid w:val="00BA4DDE"/>
    <w:rsid w:val="00BB0EB7"/>
    <w:rsid w:val="00BB1DA6"/>
    <w:rsid w:val="00BB206A"/>
    <w:rsid w:val="00BB2323"/>
    <w:rsid w:val="00BB4CF6"/>
    <w:rsid w:val="00BB55E8"/>
    <w:rsid w:val="00BC655F"/>
    <w:rsid w:val="00BC6819"/>
    <w:rsid w:val="00BC7251"/>
    <w:rsid w:val="00BD09F9"/>
    <w:rsid w:val="00BE1E62"/>
    <w:rsid w:val="00BE46F1"/>
    <w:rsid w:val="00BF468A"/>
    <w:rsid w:val="00BF52B2"/>
    <w:rsid w:val="00BF7052"/>
    <w:rsid w:val="00C025E9"/>
    <w:rsid w:val="00C04141"/>
    <w:rsid w:val="00C05139"/>
    <w:rsid w:val="00C05FAB"/>
    <w:rsid w:val="00C05FE6"/>
    <w:rsid w:val="00C12431"/>
    <w:rsid w:val="00C2008E"/>
    <w:rsid w:val="00C20DEA"/>
    <w:rsid w:val="00C23FF1"/>
    <w:rsid w:val="00C24C69"/>
    <w:rsid w:val="00C25656"/>
    <w:rsid w:val="00C30C28"/>
    <w:rsid w:val="00C360C0"/>
    <w:rsid w:val="00C3674D"/>
    <w:rsid w:val="00C43EDE"/>
    <w:rsid w:val="00C45120"/>
    <w:rsid w:val="00C471D9"/>
    <w:rsid w:val="00C51D2F"/>
    <w:rsid w:val="00C60AC3"/>
    <w:rsid w:val="00C60FC5"/>
    <w:rsid w:val="00C64E5C"/>
    <w:rsid w:val="00C656F3"/>
    <w:rsid w:val="00C73727"/>
    <w:rsid w:val="00C7632D"/>
    <w:rsid w:val="00C83AAB"/>
    <w:rsid w:val="00C97383"/>
    <w:rsid w:val="00C97ADB"/>
    <w:rsid w:val="00CA348A"/>
    <w:rsid w:val="00CA5EF8"/>
    <w:rsid w:val="00CB2CE6"/>
    <w:rsid w:val="00CC06EF"/>
    <w:rsid w:val="00CD0374"/>
    <w:rsid w:val="00CD775B"/>
    <w:rsid w:val="00CE0851"/>
    <w:rsid w:val="00CE2A0C"/>
    <w:rsid w:val="00CF08BB"/>
    <w:rsid w:val="00CF1E53"/>
    <w:rsid w:val="00CF2ABD"/>
    <w:rsid w:val="00CF47EF"/>
    <w:rsid w:val="00CF4930"/>
    <w:rsid w:val="00D00E26"/>
    <w:rsid w:val="00D031C3"/>
    <w:rsid w:val="00D1389A"/>
    <w:rsid w:val="00D13DAC"/>
    <w:rsid w:val="00D30E68"/>
    <w:rsid w:val="00D31037"/>
    <w:rsid w:val="00D3292D"/>
    <w:rsid w:val="00D36D26"/>
    <w:rsid w:val="00D54A24"/>
    <w:rsid w:val="00D57397"/>
    <w:rsid w:val="00D61996"/>
    <w:rsid w:val="00D62680"/>
    <w:rsid w:val="00D654CD"/>
    <w:rsid w:val="00D6722C"/>
    <w:rsid w:val="00D678C7"/>
    <w:rsid w:val="00D74C59"/>
    <w:rsid w:val="00D8261A"/>
    <w:rsid w:val="00D82B26"/>
    <w:rsid w:val="00D90644"/>
    <w:rsid w:val="00D9287D"/>
    <w:rsid w:val="00D9415C"/>
    <w:rsid w:val="00D95311"/>
    <w:rsid w:val="00D9553C"/>
    <w:rsid w:val="00DA469E"/>
    <w:rsid w:val="00DA716B"/>
    <w:rsid w:val="00DB1970"/>
    <w:rsid w:val="00DB2B1B"/>
    <w:rsid w:val="00DB394C"/>
    <w:rsid w:val="00DB45F8"/>
    <w:rsid w:val="00DB52FA"/>
    <w:rsid w:val="00DB7675"/>
    <w:rsid w:val="00DC3565"/>
    <w:rsid w:val="00DD108E"/>
    <w:rsid w:val="00DD3A15"/>
    <w:rsid w:val="00DD43DA"/>
    <w:rsid w:val="00DF0A6A"/>
    <w:rsid w:val="00E0011A"/>
    <w:rsid w:val="00E0213F"/>
    <w:rsid w:val="00E02496"/>
    <w:rsid w:val="00E13147"/>
    <w:rsid w:val="00E25DCD"/>
    <w:rsid w:val="00E269E1"/>
    <w:rsid w:val="00E26B35"/>
    <w:rsid w:val="00E326FF"/>
    <w:rsid w:val="00E414A0"/>
    <w:rsid w:val="00E433D3"/>
    <w:rsid w:val="00E45F13"/>
    <w:rsid w:val="00E50336"/>
    <w:rsid w:val="00E510BC"/>
    <w:rsid w:val="00E52BA4"/>
    <w:rsid w:val="00E549DE"/>
    <w:rsid w:val="00E5778B"/>
    <w:rsid w:val="00E61256"/>
    <w:rsid w:val="00E62EFE"/>
    <w:rsid w:val="00E73CB2"/>
    <w:rsid w:val="00E754EF"/>
    <w:rsid w:val="00E814C5"/>
    <w:rsid w:val="00E81A79"/>
    <w:rsid w:val="00E839BA"/>
    <w:rsid w:val="00E8428A"/>
    <w:rsid w:val="00E87566"/>
    <w:rsid w:val="00E97F7D"/>
    <w:rsid w:val="00EA59B8"/>
    <w:rsid w:val="00EA5A01"/>
    <w:rsid w:val="00EA6657"/>
    <w:rsid w:val="00EB6F16"/>
    <w:rsid w:val="00EC19E0"/>
    <w:rsid w:val="00EC2DF9"/>
    <w:rsid w:val="00EC6CDF"/>
    <w:rsid w:val="00EC7E47"/>
    <w:rsid w:val="00ED6B5D"/>
    <w:rsid w:val="00ED70C0"/>
    <w:rsid w:val="00EE6E36"/>
    <w:rsid w:val="00F016BC"/>
    <w:rsid w:val="00F0660B"/>
    <w:rsid w:val="00F10070"/>
    <w:rsid w:val="00F123AE"/>
    <w:rsid w:val="00F13EB2"/>
    <w:rsid w:val="00F16C91"/>
    <w:rsid w:val="00F16DD9"/>
    <w:rsid w:val="00F2201D"/>
    <w:rsid w:val="00F233E2"/>
    <w:rsid w:val="00F237C8"/>
    <w:rsid w:val="00F26721"/>
    <w:rsid w:val="00F32B93"/>
    <w:rsid w:val="00F41345"/>
    <w:rsid w:val="00F45CDD"/>
    <w:rsid w:val="00F5551A"/>
    <w:rsid w:val="00F566D5"/>
    <w:rsid w:val="00F56AAB"/>
    <w:rsid w:val="00F600C7"/>
    <w:rsid w:val="00F64F61"/>
    <w:rsid w:val="00F6635B"/>
    <w:rsid w:val="00F73331"/>
    <w:rsid w:val="00F75631"/>
    <w:rsid w:val="00F75A86"/>
    <w:rsid w:val="00F87174"/>
    <w:rsid w:val="00F91D37"/>
    <w:rsid w:val="00F91DEC"/>
    <w:rsid w:val="00F93538"/>
    <w:rsid w:val="00F9610D"/>
    <w:rsid w:val="00F97739"/>
    <w:rsid w:val="00FB657F"/>
    <w:rsid w:val="00FC395D"/>
    <w:rsid w:val="00FD4BB0"/>
    <w:rsid w:val="00FD5315"/>
    <w:rsid w:val="00FE2ED4"/>
    <w:rsid w:val="00FE4877"/>
    <w:rsid w:val="00FE7D09"/>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A9C6DF"/>
  <w15:docId w15:val="{ACE43988-2C93-430F-BB9E-9FB23F2CA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line="240" w:lineRule="atLeast"/>
      </w:pPr>
    </w:pPrDefault>
  </w:docDefaults>
  <w:latentStyles w:defLockedState="0" w:defUIPriority="7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iPriority="99" w:unhideWhenUsed="1"/>
    <w:lsdException w:name="annotation text" w:semiHidden="1"/>
    <w:lsdException w:name="header" w:semiHidden="1" w:uiPriority="99" w:unhideWhenUsed="1"/>
    <w:lsdException w:name="footer" w:semiHidden="1" w:uiPriority="99" w:unhideWhenUsed="1"/>
    <w:lsdException w:name="index heading" w:semiHidden="1"/>
    <w:lsdException w:name="caption" w:uiPriority="35"/>
    <w:lsdException w:name="table of figures" w:semiHidden="1" w:uiPriority="99" w:unhideWhenUsed="1"/>
    <w:lsdException w:name="envelope address" w:semiHidden="1"/>
    <w:lsdException w:name="envelope return" w:semiHidden="1"/>
    <w:lsdException w:name="footnote reference" w:semiHidden="1" w:uiPriority="99" w:unhideWhenUsed="1"/>
    <w:lsdException w:name="annotation reference" w:semiHidden="1"/>
    <w:lsdException w:name="line number" w:semiHidden="1"/>
    <w:lsdException w:name="page number" w:uiPriority="99"/>
    <w:lsdException w:name="endnote reference" w:semiHidden="1" w:uiPriority="99" w:unhideWhenUsed="1"/>
    <w:lsdException w:name="endnote text" w:semiHidden="1" w:uiPriority="99" w:unhideWhenUsed="1"/>
    <w:lsdException w:name="table of authorities" w:semiHidden="1"/>
    <w:lsdException w:name="macro" w:semiHidden="1"/>
    <w:lsdException w:name="toa heading" w:semiHidden="1"/>
    <w:lsdException w:name="List" w:semiHidden="1"/>
    <w:lsdException w:name="List Bullet" w:semiHidden="1" w:uiPriority="99" w:unhideWhenUsed="1"/>
    <w:lsdException w:name="List Number" w:semiHidden="1"/>
    <w:lsdException w:name="List 2" w:semiHidden="1"/>
    <w:lsdException w:name="List 3" w:semiHidden="1"/>
    <w:lsdException w:name="List 4" w:semiHidden="1"/>
    <w:lsdException w:name="List 5" w:semiHidden="1"/>
    <w:lsdException w:name="List Bullet 2" w:semiHidden="1" w:uiPriority="99" w:unhideWhenUsed="1"/>
    <w:lsdException w:name="List Bullet 3" w:semiHidden="1" w:uiPriority="99" w:unhideWhenUsed="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uiPriority="15"/>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unhideWhenUsed="1"/>
    <w:lsdException w:name="FollowedHyperlink" w:semiHidden="1" w:uiPriority="99" w:unhideWhenUsed="1"/>
    <w:lsdException w:name="Strong" w:semiHidden="1" w:uiPriority="1" w:qFormat="1"/>
    <w:lsdException w:name="Emphasis" w:semiHidden="1" w:uiPriority="29"/>
    <w:lsdException w:name="Document Map" w:semiHidden="1"/>
    <w:lsdException w:name="Plain Text" w:semiHidden="1"/>
    <w:lsdException w:name="E-mail Signature" w:semiHidden="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6"/>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9"/>
    <w:lsdException w:name="Intense Emphasis" w:semiHidden="1" w:uiPriority="29"/>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unhideWhenUsed="1"/>
    <w:lsdException w:name="Smart Link" w:semiHidden="1"/>
  </w:latentStyles>
  <w:style w:type="paragraph" w:default="1" w:styleId="Standard">
    <w:name w:val="Normal"/>
    <w:qFormat/>
    <w:rsid w:val="00855F52"/>
    <w:pPr>
      <w:spacing w:line="240" w:lineRule="auto"/>
    </w:pPr>
    <w:rPr>
      <w:rFonts w:ascii="Calibri" w:hAnsi="Calibri" w:cs="Calibri"/>
      <w14:ligatures w14:val="standardContextual"/>
    </w:rPr>
  </w:style>
  <w:style w:type="paragraph" w:styleId="berschrift1">
    <w:name w:val="heading 1"/>
    <w:basedOn w:val="Standard"/>
    <w:next w:val="Standard"/>
    <w:link w:val="berschrift1Zchn"/>
    <w:uiPriority w:val="9"/>
    <w:qFormat/>
    <w:rsid w:val="00DD43DA"/>
    <w:pPr>
      <w:keepNext/>
      <w:keepLines/>
      <w:spacing w:before="480" w:line="240" w:lineRule="atLeast"/>
      <w:contextualSpacing/>
      <w:outlineLvl w:val="0"/>
    </w:pPr>
    <w:rPr>
      <w:rFonts w:asciiTheme="majorHAnsi" w:eastAsiaTheme="majorEastAsia" w:hAnsiTheme="majorHAnsi" w:cstheme="majorBidi"/>
      <w:b/>
      <w:bCs/>
      <w:sz w:val="28"/>
      <w:szCs w:val="28"/>
      <w14:ligatures w14:val="none"/>
    </w:rPr>
  </w:style>
  <w:style w:type="paragraph" w:styleId="berschrift2">
    <w:name w:val="heading 2"/>
    <w:basedOn w:val="Standard"/>
    <w:next w:val="Standard"/>
    <w:link w:val="berschrift2Zchn"/>
    <w:uiPriority w:val="9"/>
    <w:rsid w:val="00DD43DA"/>
    <w:pPr>
      <w:keepNext/>
      <w:keepLines/>
      <w:spacing w:before="240" w:line="240" w:lineRule="atLeast"/>
      <w:contextualSpacing/>
      <w:outlineLvl w:val="1"/>
    </w:pPr>
    <w:rPr>
      <w:rFonts w:asciiTheme="majorHAnsi" w:eastAsiaTheme="majorEastAsia" w:hAnsiTheme="majorHAnsi" w:cstheme="majorBidi"/>
      <w:b/>
      <w:bCs/>
      <w:sz w:val="24"/>
      <w:szCs w:val="26"/>
      <w14:ligatures w14:val="none"/>
    </w:rPr>
  </w:style>
  <w:style w:type="paragraph" w:styleId="berschrift3">
    <w:name w:val="heading 3"/>
    <w:basedOn w:val="Standard"/>
    <w:next w:val="Standard"/>
    <w:link w:val="berschrift3Zchn"/>
    <w:uiPriority w:val="9"/>
    <w:rsid w:val="00E87566"/>
    <w:pPr>
      <w:keepNext/>
      <w:keepLines/>
      <w:spacing w:before="240" w:line="240" w:lineRule="atLeast"/>
      <w:contextualSpacing/>
      <w:outlineLvl w:val="2"/>
    </w:pPr>
    <w:rPr>
      <w:rFonts w:asciiTheme="majorHAnsi" w:eastAsiaTheme="majorEastAsia" w:hAnsiTheme="majorHAnsi" w:cstheme="majorBidi"/>
      <w:i/>
      <w:szCs w:val="24"/>
      <w14:ligatures w14:val="none"/>
    </w:rPr>
  </w:style>
  <w:style w:type="paragraph" w:styleId="berschrift4">
    <w:name w:val="heading 4"/>
    <w:basedOn w:val="Standard"/>
    <w:next w:val="Standard"/>
    <w:link w:val="berschrift4Zchn"/>
    <w:uiPriority w:val="9"/>
    <w:semiHidden/>
    <w:rsid w:val="00DD43DA"/>
    <w:pPr>
      <w:keepNext/>
      <w:keepLines/>
      <w:spacing w:before="120" w:line="240" w:lineRule="atLeast"/>
      <w:contextualSpacing/>
      <w:outlineLvl w:val="3"/>
    </w:pPr>
    <w:rPr>
      <w:rFonts w:asciiTheme="majorHAnsi" w:eastAsiaTheme="majorEastAsia" w:hAnsiTheme="majorHAnsi" w:cstheme="majorBidi"/>
      <w14:ligatures w14:val="none"/>
    </w:rPr>
  </w:style>
  <w:style w:type="paragraph" w:styleId="berschrift5">
    <w:name w:val="heading 5"/>
    <w:basedOn w:val="Standard"/>
    <w:next w:val="Standard"/>
    <w:link w:val="berschrift5Zchn"/>
    <w:uiPriority w:val="9"/>
    <w:semiHidden/>
    <w:rsid w:val="00DD43DA"/>
    <w:pPr>
      <w:keepNext/>
      <w:keepLines/>
      <w:spacing w:before="120" w:line="240" w:lineRule="atLeast"/>
      <w:contextualSpacing/>
      <w:outlineLvl w:val="4"/>
    </w:pPr>
    <w:rPr>
      <w:rFonts w:asciiTheme="majorHAnsi" w:eastAsiaTheme="majorEastAsia" w:hAnsiTheme="majorHAnsi" w:cstheme="majorBidi"/>
      <w14:ligatures w14:val="none"/>
    </w:rPr>
  </w:style>
  <w:style w:type="paragraph" w:styleId="berschrift6">
    <w:name w:val="heading 6"/>
    <w:basedOn w:val="Standard"/>
    <w:next w:val="Standard"/>
    <w:link w:val="berschrift6Zchn"/>
    <w:uiPriority w:val="9"/>
    <w:semiHidden/>
    <w:rsid w:val="00E510BC"/>
    <w:pPr>
      <w:keepNext/>
      <w:keepLines/>
      <w:spacing w:before="40" w:line="240" w:lineRule="atLeast"/>
      <w:outlineLvl w:val="5"/>
    </w:pPr>
    <w:rPr>
      <w:rFonts w:asciiTheme="majorHAnsi" w:eastAsiaTheme="majorEastAsia" w:hAnsiTheme="majorHAnsi" w:cstheme="majorBidi"/>
      <w14:ligatures w14:val="none"/>
    </w:rPr>
  </w:style>
  <w:style w:type="paragraph" w:styleId="berschrift7">
    <w:name w:val="heading 7"/>
    <w:basedOn w:val="Standard"/>
    <w:next w:val="Standard"/>
    <w:link w:val="berschrift7Zchn"/>
    <w:uiPriority w:val="9"/>
    <w:semiHidden/>
    <w:rsid w:val="00E510BC"/>
    <w:pPr>
      <w:keepNext/>
      <w:keepLines/>
      <w:spacing w:before="40" w:line="240" w:lineRule="atLeast"/>
      <w:outlineLvl w:val="6"/>
    </w:pPr>
    <w:rPr>
      <w:rFonts w:asciiTheme="majorHAnsi" w:eastAsiaTheme="majorEastAsia" w:hAnsiTheme="majorHAnsi" w:cstheme="majorBidi"/>
      <w:i/>
      <w:iCs/>
      <w14:ligatures w14:val="none"/>
    </w:rPr>
  </w:style>
  <w:style w:type="paragraph" w:styleId="berschrift8">
    <w:name w:val="heading 8"/>
    <w:basedOn w:val="Standard"/>
    <w:next w:val="Standard"/>
    <w:link w:val="berschrift8Zchn"/>
    <w:uiPriority w:val="9"/>
    <w:semiHidden/>
    <w:rsid w:val="00796CEE"/>
    <w:pPr>
      <w:keepNext/>
      <w:keepLines/>
      <w:spacing w:before="40" w:line="240" w:lineRule="atLeast"/>
      <w:outlineLvl w:val="7"/>
    </w:pPr>
    <w:rPr>
      <w:rFonts w:asciiTheme="majorHAnsi" w:eastAsiaTheme="majorEastAsia" w:hAnsiTheme="majorHAnsi" w:cstheme="majorBidi"/>
      <w:color w:val="272727" w:themeColor="text1" w:themeTint="D8"/>
      <w:sz w:val="21"/>
      <w:szCs w:val="21"/>
      <w14:ligatures w14:val="none"/>
    </w:rPr>
  </w:style>
  <w:style w:type="paragraph" w:styleId="berschrift9">
    <w:name w:val="heading 9"/>
    <w:basedOn w:val="Standard"/>
    <w:next w:val="Standard"/>
    <w:link w:val="berschrift9Zchn"/>
    <w:uiPriority w:val="9"/>
    <w:semiHidden/>
    <w:rsid w:val="00796CEE"/>
    <w:pPr>
      <w:keepNext/>
      <w:keepLines/>
      <w:spacing w:before="40" w:line="240" w:lineRule="atLeast"/>
      <w:outlineLvl w:val="8"/>
    </w:pPr>
    <w:rPr>
      <w:rFonts w:asciiTheme="majorHAnsi" w:eastAsiaTheme="majorEastAsia" w:hAnsiTheme="majorHAnsi" w:cstheme="majorBidi"/>
      <w:i/>
      <w:iCs/>
      <w:color w:val="272727" w:themeColor="text1" w:themeTint="D8"/>
      <w:sz w:val="21"/>
      <w:szCs w:val="21"/>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36684A"/>
    <w:rPr>
      <w:color w:val="233D4D" w:themeColor="accent4"/>
      <w:u w:val="none"/>
    </w:rPr>
  </w:style>
  <w:style w:type="paragraph" w:styleId="Kopfzeile">
    <w:name w:val="header"/>
    <w:basedOn w:val="Standard"/>
    <w:link w:val="KopfzeileZchn"/>
    <w:uiPriority w:val="84"/>
    <w:semiHidden/>
    <w:rsid w:val="00B81962"/>
    <w:pPr>
      <w:tabs>
        <w:tab w:val="center" w:pos="4536"/>
        <w:tab w:val="right" w:pos="9072"/>
      </w:tabs>
      <w:jc w:val="right"/>
    </w:pPr>
    <w:rPr>
      <w:rFonts w:asciiTheme="minorHAnsi" w:hAnsiTheme="minorHAnsi" w:cstheme="minorBidi"/>
      <w:noProof/>
      <w:sz w:val="16"/>
      <w:szCs w:val="16"/>
      <w14:ligatures w14:val="none"/>
    </w:rPr>
  </w:style>
  <w:style w:type="character" w:customStyle="1" w:styleId="KopfzeileZchn">
    <w:name w:val="Kopfzeile Zchn"/>
    <w:basedOn w:val="Absatz-Standardschriftart"/>
    <w:link w:val="Kopfzeile"/>
    <w:uiPriority w:val="84"/>
    <w:semiHidden/>
    <w:rsid w:val="008E7B02"/>
    <w:rPr>
      <w:noProof/>
      <w:sz w:val="16"/>
      <w:szCs w:val="16"/>
    </w:rPr>
  </w:style>
  <w:style w:type="paragraph" w:styleId="Fuzeile">
    <w:name w:val="footer"/>
    <w:basedOn w:val="Standard"/>
    <w:link w:val="FuzeileZchn"/>
    <w:uiPriority w:val="86"/>
    <w:rsid w:val="00C60FC5"/>
    <w:rPr>
      <w:rFonts w:asciiTheme="minorHAnsi" w:hAnsiTheme="minorHAnsi" w:cstheme="minorBidi"/>
      <w:sz w:val="16"/>
      <w14:ligatures w14:val="none"/>
    </w:rPr>
  </w:style>
  <w:style w:type="character" w:customStyle="1" w:styleId="FuzeileZchn">
    <w:name w:val="Fußzeile Zchn"/>
    <w:basedOn w:val="Absatz-Standardschriftart"/>
    <w:link w:val="Fuzeile"/>
    <w:uiPriority w:val="86"/>
    <w:rsid w:val="008E7B02"/>
    <w:rPr>
      <w:sz w:val="16"/>
    </w:rPr>
  </w:style>
  <w:style w:type="paragraph" w:customStyle="1" w:styleId="EinfAbs">
    <w:name w:val="[Einf. Abs.]"/>
    <w:basedOn w:val="Standard"/>
    <w:uiPriority w:val="79"/>
    <w:semiHidden/>
    <w:rsid w:val="00F91D37"/>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de-DE"/>
      <w14:ligatures w14:val="none"/>
    </w:rPr>
  </w:style>
  <w:style w:type="paragraph" w:styleId="Listenabsatz">
    <w:name w:val="List Paragraph"/>
    <w:basedOn w:val="Standard"/>
    <w:uiPriority w:val="34"/>
    <w:semiHidden/>
    <w:rsid w:val="009C67A8"/>
    <w:pPr>
      <w:numPr>
        <w:numId w:val="37"/>
      </w:numPr>
      <w:spacing w:line="240" w:lineRule="atLeast"/>
      <w:contextualSpacing/>
    </w:pPr>
    <w:rPr>
      <w:rFonts w:asciiTheme="minorHAnsi" w:hAnsiTheme="minorHAnsi" w:cstheme="minorBidi"/>
      <w14:ligatures w14:val="none"/>
    </w:rPr>
  </w:style>
  <w:style w:type="paragraph" w:styleId="Aufzhlungszeichen">
    <w:name w:val="List Bullet"/>
    <w:basedOn w:val="Listenabsatz"/>
    <w:uiPriority w:val="79"/>
    <w:semiHidden/>
    <w:rsid w:val="009C67A8"/>
    <w:pPr>
      <w:numPr>
        <w:numId w:val="12"/>
      </w:numPr>
    </w:pPr>
  </w:style>
  <w:style w:type="paragraph" w:styleId="Aufzhlungszeichen2">
    <w:name w:val="List Bullet 2"/>
    <w:basedOn w:val="Listenabsatz"/>
    <w:uiPriority w:val="79"/>
    <w:semiHidden/>
    <w:rsid w:val="009C67A8"/>
    <w:pPr>
      <w:numPr>
        <w:ilvl w:val="1"/>
        <w:numId w:val="12"/>
      </w:numPr>
    </w:pPr>
  </w:style>
  <w:style w:type="paragraph" w:styleId="Aufzhlungszeichen3">
    <w:name w:val="List Bullet 3"/>
    <w:basedOn w:val="Listenabsatz"/>
    <w:uiPriority w:val="79"/>
    <w:semiHidden/>
    <w:rsid w:val="009C67A8"/>
    <w:pPr>
      <w:numPr>
        <w:ilvl w:val="2"/>
        <w:numId w:val="12"/>
      </w:numPr>
    </w:pPr>
  </w:style>
  <w:style w:type="table" w:styleId="Tabellenraster">
    <w:name w:val="Table Grid"/>
    <w:basedOn w:val="NormaleTabelle"/>
    <w:uiPriority w:val="59"/>
    <w:rsid w:val="00364EE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DD43DA"/>
    <w:rPr>
      <w:rFonts w:asciiTheme="majorHAnsi" w:eastAsiaTheme="majorEastAsia" w:hAnsiTheme="majorHAnsi" w:cstheme="majorBidi"/>
      <w:b/>
      <w:bCs/>
      <w:sz w:val="28"/>
      <w:szCs w:val="28"/>
    </w:rPr>
  </w:style>
  <w:style w:type="character" w:customStyle="1" w:styleId="berschrift2Zchn">
    <w:name w:val="Überschrift 2 Zchn"/>
    <w:basedOn w:val="Absatz-Standardschriftart"/>
    <w:link w:val="berschrift2"/>
    <w:uiPriority w:val="9"/>
    <w:rsid w:val="00DD43DA"/>
    <w:rPr>
      <w:rFonts w:asciiTheme="majorHAnsi" w:eastAsiaTheme="majorEastAsia" w:hAnsiTheme="majorHAnsi" w:cstheme="majorBidi"/>
      <w:b/>
      <w:bCs/>
      <w:sz w:val="24"/>
      <w:szCs w:val="26"/>
    </w:rPr>
  </w:style>
  <w:style w:type="paragraph" w:styleId="Titel">
    <w:name w:val="Title"/>
    <w:basedOn w:val="Standard"/>
    <w:next w:val="Standard"/>
    <w:link w:val="TitelZchn"/>
    <w:uiPriority w:val="10"/>
    <w:qFormat/>
    <w:rsid w:val="00E87566"/>
    <w:pPr>
      <w:contextualSpacing/>
    </w:pPr>
    <w:rPr>
      <w:rFonts w:asciiTheme="majorHAnsi" w:eastAsiaTheme="majorEastAsia" w:hAnsiTheme="majorHAnsi" w:cstheme="majorBidi"/>
      <w:b/>
      <w:sz w:val="36"/>
      <w:szCs w:val="36"/>
      <w14:ligatures w14:val="none"/>
    </w:rPr>
  </w:style>
  <w:style w:type="character" w:customStyle="1" w:styleId="TitelZchn">
    <w:name w:val="Titel Zchn"/>
    <w:basedOn w:val="Absatz-Standardschriftart"/>
    <w:link w:val="Titel"/>
    <w:uiPriority w:val="10"/>
    <w:rsid w:val="007A6A87"/>
    <w:rPr>
      <w:rFonts w:asciiTheme="majorHAnsi" w:eastAsiaTheme="majorEastAsia" w:hAnsiTheme="majorHAnsi" w:cstheme="majorBidi"/>
      <w:b/>
      <w:sz w:val="36"/>
      <w:szCs w:val="36"/>
    </w:rPr>
  </w:style>
  <w:style w:type="paragraph" w:customStyle="1" w:styleId="Brieftitel">
    <w:name w:val="Brieftitel"/>
    <w:basedOn w:val="Standard"/>
    <w:link w:val="BrieftitelZchn"/>
    <w:uiPriority w:val="14"/>
    <w:rsid w:val="007A6A87"/>
    <w:pPr>
      <w:spacing w:before="720" w:after="480" w:line="240" w:lineRule="atLeast"/>
      <w:contextualSpacing/>
      <w:outlineLvl w:val="0"/>
    </w:pPr>
    <w:rPr>
      <w:rFonts w:asciiTheme="majorHAnsi" w:hAnsiTheme="majorHAnsi" w:cstheme="minorBidi"/>
      <w:b/>
      <w:sz w:val="28"/>
      <w:szCs w:val="36"/>
      <w14:ligatures w14:val="none"/>
    </w:rPr>
  </w:style>
  <w:style w:type="character" w:customStyle="1" w:styleId="BrieftitelZchn">
    <w:name w:val="Brieftitel Zchn"/>
    <w:basedOn w:val="Absatz-Standardschriftart"/>
    <w:link w:val="Brieftitel"/>
    <w:uiPriority w:val="14"/>
    <w:rsid w:val="007A6A87"/>
    <w:rPr>
      <w:rFonts w:asciiTheme="majorHAnsi" w:hAnsiTheme="majorHAnsi"/>
      <w:b/>
      <w:sz w:val="28"/>
      <w:szCs w:val="36"/>
    </w:rPr>
  </w:style>
  <w:style w:type="paragraph" w:customStyle="1" w:styleId="Kontaktangaben">
    <w:name w:val="Kontaktangaben"/>
    <w:basedOn w:val="Standard"/>
    <w:semiHidden/>
    <w:rsid w:val="00E73CB2"/>
    <w:pPr>
      <w:tabs>
        <w:tab w:val="left" w:pos="709"/>
      </w:tabs>
      <w:spacing w:line="220" w:lineRule="atLeast"/>
    </w:pPr>
    <w:rPr>
      <w:spacing w:val="2"/>
      <w:sz w:val="16"/>
      <w:szCs w:val="16"/>
    </w:rPr>
  </w:style>
  <w:style w:type="table" w:customStyle="1" w:styleId="KlassischeTabelle">
    <w:name w:val="Klassische Tabelle"/>
    <w:basedOn w:val="NormaleTabelle"/>
    <w:next w:val="Tabellenraster"/>
    <w:uiPriority w:val="59"/>
    <w:rsid w:val="00873E35"/>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34" w:type="dxa"/>
        <w:right w:w="85" w:type="dxa"/>
      </w:tblCellMar>
    </w:tblPr>
    <w:tblStylePr w:type="firstRow">
      <w:rPr>
        <w:b/>
      </w:rPr>
    </w:tblStylePr>
    <w:tblStylePr w:type="lastRow">
      <w:rPr>
        <w:b/>
      </w:rPr>
    </w:tblStylePr>
    <w:tblStylePr w:type="firstCol">
      <w:rPr>
        <w:b/>
      </w:rPr>
    </w:tblStylePr>
    <w:tblStylePr w:type="lastCol">
      <w:rPr>
        <w:b/>
      </w:rPr>
    </w:tblStylePr>
  </w:style>
  <w:style w:type="character" w:customStyle="1" w:styleId="berschrift3Zchn">
    <w:name w:val="Überschrift 3 Zchn"/>
    <w:basedOn w:val="Absatz-Standardschriftart"/>
    <w:link w:val="berschrift3"/>
    <w:uiPriority w:val="9"/>
    <w:rsid w:val="00E87566"/>
    <w:rPr>
      <w:rFonts w:asciiTheme="majorHAnsi" w:eastAsiaTheme="majorEastAsia" w:hAnsiTheme="majorHAnsi" w:cstheme="majorBidi"/>
      <w:i/>
      <w:szCs w:val="24"/>
    </w:rPr>
  </w:style>
  <w:style w:type="character" w:customStyle="1" w:styleId="berschrift4Zchn">
    <w:name w:val="Überschrift 4 Zchn"/>
    <w:basedOn w:val="Absatz-Standardschriftart"/>
    <w:link w:val="berschrift4"/>
    <w:uiPriority w:val="9"/>
    <w:semiHidden/>
    <w:rsid w:val="00374283"/>
    <w:rPr>
      <w:rFonts w:asciiTheme="majorHAnsi" w:eastAsiaTheme="majorEastAsia" w:hAnsiTheme="majorHAnsi" w:cstheme="majorBidi"/>
    </w:rPr>
  </w:style>
  <w:style w:type="character" w:customStyle="1" w:styleId="berschrift5Zchn">
    <w:name w:val="Überschrift 5 Zchn"/>
    <w:basedOn w:val="Absatz-Standardschriftart"/>
    <w:link w:val="berschrift5"/>
    <w:uiPriority w:val="9"/>
    <w:semiHidden/>
    <w:rsid w:val="00374283"/>
    <w:rPr>
      <w:rFonts w:asciiTheme="majorHAnsi" w:eastAsiaTheme="majorEastAsia" w:hAnsiTheme="majorHAnsi" w:cstheme="majorBidi"/>
    </w:rPr>
  </w:style>
  <w:style w:type="character" w:customStyle="1" w:styleId="berschrift6Zchn">
    <w:name w:val="Überschrift 6 Zchn"/>
    <w:basedOn w:val="Absatz-Standardschriftart"/>
    <w:link w:val="berschrift6"/>
    <w:uiPriority w:val="9"/>
    <w:semiHidden/>
    <w:rsid w:val="00374283"/>
    <w:rPr>
      <w:rFonts w:asciiTheme="majorHAnsi" w:eastAsiaTheme="majorEastAsia" w:hAnsiTheme="majorHAnsi" w:cstheme="majorBidi"/>
    </w:rPr>
  </w:style>
  <w:style w:type="character" w:customStyle="1" w:styleId="berschrift7Zchn">
    <w:name w:val="Überschrift 7 Zchn"/>
    <w:basedOn w:val="Absatz-Standardschriftart"/>
    <w:link w:val="berschrift7"/>
    <w:uiPriority w:val="9"/>
    <w:semiHidden/>
    <w:rsid w:val="00D61996"/>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semiHidden/>
    <w:rsid w:val="00D61996"/>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61996"/>
    <w:rPr>
      <w:rFonts w:asciiTheme="majorHAnsi" w:eastAsiaTheme="majorEastAsia" w:hAnsiTheme="majorHAnsi" w:cstheme="majorBidi"/>
      <w:i/>
      <w:iCs/>
      <w:color w:val="272727" w:themeColor="text1" w:themeTint="D8"/>
      <w:sz w:val="21"/>
      <w:szCs w:val="21"/>
    </w:rPr>
  </w:style>
  <w:style w:type="paragraph" w:customStyle="1" w:styleId="Aufzhlung1">
    <w:name w:val="Aufzählung 1"/>
    <w:basedOn w:val="Listenabsatz"/>
    <w:uiPriority w:val="6"/>
    <w:qFormat/>
    <w:rsid w:val="00B01201"/>
    <w:pPr>
      <w:numPr>
        <w:numId w:val="0"/>
      </w:numPr>
      <w:ind w:left="284" w:hanging="284"/>
    </w:pPr>
  </w:style>
  <w:style w:type="paragraph" w:customStyle="1" w:styleId="Traktandum-Text">
    <w:name w:val="Traktandum-Text"/>
    <w:basedOn w:val="Aufzhlung1"/>
    <w:uiPriority w:val="27"/>
    <w:semiHidden/>
    <w:rsid w:val="00E269E1"/>
    <w:pPr>
      <w:tabs>
        <w:tab w:val="left" w:pos="7938"/>
      </w:tabs>
      <w:ind w:left="426" w:right="848" w:firstLine="0"/>
    </w:pPr>
  </w:style>
  <w:style w:type="paragraph" w:customStyle="1" w:styleId="Traktandum-Titel">
    <w:name w:val="Traktandum-Titel"/>
    <w:basedOn w:val="Aufzhlung1"/>
    <w:next w:val="Traktandum-Text"/>
    <w:uiPriority w:val="27"/>
    <w:semiHidden/>
    <w:rsid w:val="00E269E1"/>
    <w:pPr>
      <w:numPr>
        <w:numId w:val="16"/>
      </w:numPr>
      <w:tabs>
        <w:tab w:val="left" w:pos="7938"/>
      </w:tabs>
      <w:ind w:left="426" w:hanging="426"/>
    </w:pPr>
    <w:rPr>
      <w:rFonts w:asciiTheme="majorHAnsi" w:hAnsiTheme="majorHAnsi"/>
    </w:rPr>
  </w:style>
  <w:style w:type="paragraph" w:customStyle="1" w:styleId="Anleitung">
    <w:name w:val="Anleitung"/>
    <w:basedOn w:val="Standard"/>
    <w:uiPriority w:val="98"/>
    <w:semiHidden/>
    <w:rsid w:val="00625020"/>
    <w:pPr>
      <w:spacing w:line="288" w:lineRule="auto"/>
    </w:pPr>
    <w:rPr>
      <w:vanish/>
      <w:color w:val="A6A6A6" w:themeColor="background1" w:themeShade="A6"/>
      <w:sz w:val="14"/>
      <w:szCs w:val="18"/>
    </w:rPr>
  </w:style>
  <w:style w:type="character" w:styleId="BesuchterLink">
    <w:name w:val="FollowedHyperlink"/>
    <w:basedOn w:val="Hyperlink"/>
    <w:uiPriority w:val="96"/>
    <w:semiHidden/>
    <w:rsid w:val="0036684A"/>
    <w:rPr>
      <w:color w:val="233D4D" w:themeColor="accent4"/>
      <w:u w:val="none"/>
    </w:rPr>
  </w:style>
  <w:style w:type="paragraph" w:styleId="Untertitel">
    <w:name w:val="Subtitle"/>
    <w:basedOn w:val="Standard"/>
    <w:next w:val="Standard"/>
    <w:link w:val="UntertitelZchn"/>
    <w:uiPriority w:val="13"/>
    <w:qFormat/>
    <w:rsid w:val="007A6A87"/>
    <w:pPr>
      <w:numPr>
        <w:ilvl w:val="1"/>
      </w:numPr>
      <w:spacing w:line="240" w:lineRule="atLeast"/>
    </w:pPr>
    <w:rPr>
      <w:rFonts w:asciiTheme="minorHAnsi" w:eastAsiaTheme="minorEastAsia" w:hAnsiTheme="minorHAnsi" w:cstheme="minorBidi"/>
      <w:iCs/>
      <w:sz w:val="36"/>
      <w:szCs w:val="36"/>
      <w14:ligatures w14:val="none"/>
    </w:rPr>
  </w:style>
  <w:style w:type="character" w:customStyle="1" w:styleId="UntertitelZchn">
    <w:name w:val="Untertitel Zchn"/>
    <w:basedOn w:val="Absatz-Standardschriftart"/>
    <w:link w:val="Untertitel"/>
    <w:uiPriority w:val="13"/>
    <w:rsid w:val="007A6A87"/>
    <w:rPr>
      <w:rFonts w:eastAsiaTheme="minorEastAsia"/>
      <w:iCs/>
      <w:sz w:val="36"/>
      <w:szCs w:val="36"/>
    </w:rPr>
  </w:style>
  <w:style w:type="paragraph" w:styleId="Datum">
    <w:name w:val="Date"/>
    <w:basedOn w:val="Standard"/>
    <w:next w:val="Standard"/>
    <w:link w:val="DatumZchn"/>
    <w:uiPriority w:val="15"/>
    <w:semiHidden/>
    <w:rsid w:val="00BF7052"/>
    <w:pPr>
      <w:spacing w:before="480" w:after="480" w:line="240" w:lineRule="atLeast"/>
    </w:pPr>
    <w:rPr>
      <w:rFonts w:asciiTheme="minorHAnsi" w:hAnsiTheme="minorHAnsi" w:cstheme="minorBidi"/>
      <w14:ligatures w14:val="none"/>
    </w:rPr>
  </w:style>
  <w:style w:type="character" w:customStyle="1" w:styleId="DatumZchn">
    <w:name w:val="Datum Zchn"/>
    <w:basedOn w:val="Absatz-Standardschriftart"/>
    <w:link w:val="Datum"/>
    <w:uiPriority w:val="15"/>
    <w:semiHidden/>
    <w:rsid w:val="00374283"/>
  </w:style>
  <w:style w:type="paragraph" w:styleId="Funotentext">
    <w:name w:val="footnote text"/>
    <w:basedOn w:val="Standard"/>
    <w:link w:val="FunotentextZchn"/>
    <w:uiPriority w:val="79"/>
    <w:semiHidden/>
    <w:rsid w:val="00494FD7"/>
    <w:rPr>
      <w:rFonts w:asciiTheme="minorHAnsi" w:hAnsiTheme="minorHAnsi" w:cstheme="minorBidi"/>
      <w:sz w:val="16"/>
      <w14:ligatures w14:val="none"/>
    </w:rPr>
  </w:style>
  <w:style w:type="character" w:customStyle="1" w:styleId="FunotentextZchn">
    <w:name w:val="Fußnotentext Zchn"/>
    <w:basedOn w:val="Absatz-Standardschriftart"/>
    <w:link w:val="Funotentext"/>
    <w:uiPriority w:val="79"/>
    <w:semiHidden/>
    <w:rsid w:val="00374283"/>
    <w:rPr>
      <w:sz w:val="16"/>
    </w:rPr>
  </w:style>
  <w:style w:type="character" w:styleId="Funotenzeichen">
    <w:name w:val="footnote reference"/>
    <w:basedOn w:val="Absatz-Standardschriftart"/>
    <w:uiPriority w:val="79"/>
    <w:semiHidden/>
    <w:rsid w:val="00642F26"/>
    <w:rPr>
      <w:vertAlign w:val="superscript"/>
    </w:rPr>
  </w:style>
  <w:style w:type="table" w:customStyle="1" w:styleId="TabelleohneRahmen">
    <w:name w:val="Tabelle ohne Rahmen"/>
    <w:basedOn w:val="NormaleTabelle"/>
    <w:uiPriority w:val="99"/>
    <w:rsid w:val="00774EF1"/>
    <w:tblPr>
      <w:tblCellMar>
        <w:left w:w="0" w:type="dxa"/>
        <w:right w:w="28" w:type="dxa"/>
      </w:tblCellMar>
    </w:tblPr>
  </w:style>
  <w:style w:type="paragraph" w:styleId="Endnotentext">
    <w:name w:val="endnote text"/>
    <w:basedOn w:val="Funotentext"/>
    <w:link w:val="EndnotentextZchn"/>
    <w:uiPriority w:val="79"/>
    <w:semiHidden/>
    <w:rsid w:val="00113CB8"/>
  </w:style>
  <w:style w:type="character" w:customStyle="1" w:styleId="EndnotentextZchn">
    <w:name w:val="Endnotentext Zchn"/>
    <w:basedOn w:val="Absatz-Standardschriftart"/>
    <w:link w:val="Endnotentext"/>
    <w:uiPriority w:val="79"/>
    <w:semiHidden/>
    <w:rsid w:val="00374283"/>
    <w:rPr>
      <w:sz w:val="16"/>
    </w:rPr>
  </w:style>
  <w:style w:type="character" w:styleId="Endnotenzeichen">
    <w:name w:val="endnote reference"/>
    <w:basedOn w:val="Absatz-Standardschriftart"/>
    <w:uiPriority w:val="79"/>
    <w:semiHidden/>
    <w:rsid w:val="00113CB8"/>
    <w:rPr>
      <w:vertAlign w:val="superscript"/>
    </w:rPr>
  </w:style>
  <w:style w:type="paragraph" w:customStyle="1" w:styleId="Aufzhlung2">
    <w:name w:val="Aufzählung 2"/>
    <w:basedOn w:val="Aufzhlung1"/>
    <w:uiPriority w:val="6"/>
    <w:rsid w:val="004C3880"/>
    <w:pPr>
      <w:ind w:left="567" w:hanging="283"/>
    </w:pPr>
  </w:style>
  <w:style w:type="paragraph" w:customStyle="1" w:styleId="Aufzhlung3">
    <w:name w:val="Aufzählung 3"/>
    <w:basedOn w:val="Aufzhlung1"/>
    <w:uiPriority w:val="6"/>
    <w:semiHidden/>
    <w:rsid w:val="004C3880"/>
    <w:pPr>
      <w:ind w:left="851"/>
    </w:pPr>
  </w:style>
  <w:style w:type="paragraph" w:styleId="Beschriftung">
    <w:name w:val="caption"/>
    <w:basedOn w:val="Standard"/>
    <w:next w:val="Standard"/>
    <w:uiPriority w:val="24"/>
    <w:rsid w:val="0036684A"/>
    <w:pPr>
      <w:spacing w:before="120" w:after="240"/>
    </w:pPr>
    <w:rPr>
      <w:rFonts w:asciiTheme="minorHAnsi" w:hAnsiTheme="minorHAnsi" w:cstheme="minorBidi"/>
      <w:i/>
      <w:iCs/>
      <w:sz w:val="18"/>
      <w:szCs w:val="18"/>
      <w14:ligatures w14:val="none"/>
    </w:rPr>
  </w:style>
  <w:style w:type="paragraph" w:styleId="Inhaltsverzeichnisberschrift">
    <w:name w:val="TOC Heading"/>
    <w:basedOn w:val="berschrift1"/>
    <w:next w:val="Standard"/>
    <w:uiPriority w:val="39"/>
    <w:semiHidden/>
    <w:rsid w:val="00DB7675"/>
    <w:pPr>
      <w:spacing w:before="240"/>
      <w:outlineLvl w:val="9"/>
    </w:pPr>
    <w:rPr>
      <w:bCs w:val="0"/>
      <w:szCs w:val="32"/>
    </w:rPr>
  </w:style>
  <w:style w:type="paragraph" w:styleId="Sprechblasentext">
    <w:name w:val="Balloon Text"/>
    <w:basedOn w:val="Standard"/>
    <w:link w:val="SprechblasentextZchn"/>
    <w:uiPriority w:val="79"/>
    <w:semiHidden/>
    <w:rsid w:val="00870017"/>
    <w:rPr>
      <w:rFonts w:ascii="Segoe UI" w:hAnsi="Segoe UI" w:cs="Segoe UI"/>
      <w:sz w:val="18"/>
      <w:szCs w:val="18"/>
      <w14:ligatures w14:val="none"/>
    </w:rPr>
  </w:style>
  <w:style w:type="character" w:customStyle="1" w:styleId="SprechblasentextZchn">
    <w:name w:val="Sprechblasentext Zchn"/>
    <w:basedOn w:val="Absatz-Standardschriftart"/>
    <w:link w:val="Sprechblasentext"/>
    <w:uiPriority w:val="79"/>
    <w:semiHidden/>
    <w:rsid w:val="00374283"/>
    <w:rPr>
      <w:rFonts w:ascii="Segoe UI" w:hAnsi="Segoe UI" w:cs="Segoe UI"/>
      <w:sz w:val="18"/>
      <w:szCs w:val="18"/>
    </w:rPr>
  </w:style>
  <w:style w:type="paragraph" w:customStyle="1" w:styleId="Seitenzahlen">
    <w:name w:val="Seitenzahlen"/>
    <w:basedOn w:val="Fuzeile"/>
    <w:uiPriority w:val="87"/>
    <w:semiHidden/>
    <w:rsid w:val="00E8428A"/>
    <w:pPr>
      <w:jc w:val="right"/>
    </w:pPr>
  </w:style>
  <w:style w:type="paragraph" w:customStyle="1" w:styleId="berschrift1nummeriert">
    <w:name w:val="Überschrift 1 nummeriert"/>
    <w:basedOn w:val="berschrift1"/>
    <w:next w:val="Standard"/>
    <w:uiPriority w:val="10"/>
    <w:qFormat/>
    <w:rsid w:val="00375CD2"/>
    <w:pPr>
      <w:ind w:left="567" w:hanging="567"/>
    </w:pPr>
  </w:style>
  <w:style w:type="paragraph" w:customStyle="1" w:styleId="berschrift2nummeriert">
    <w:name w:val="Überschrift 2 nummeriert"/>
    <w:basedOn w:val="berschrift2"/>
    <w:next w:val="Standard"/>
    <w:uiPriority w:val="10"/>
    <w:rsid w:val="00375CD2"/>
    <w:pPr>
      <w:ind w:left="567" w:hanging="567"/>
    </w:pPr>
  </w:style>
  <w:style w:type="paragraph" w:customStyle="1" w:styleId="berschrift3nummeriert">
    <w:name w:val="Überschrift 3 nummeriert"/>
    <w:basedOn w:val="berschrift3"/>
    <w:next w:val="Standard"/>
    <w:uiPriority w:val="10"/>
    <w:rsid w:val="00375CD2"/>
    <w:pPr>
      <w:ind w:left="567" w:hanging="567"/>
    </w:pPr>
  </w:style>
  <w:style w:type="paragraph" w:customStyle="1" w:styleId="berschrift4nummeriert">
    <w:name w:val="Überschrift 4 nummeriert"/>
    <w:basedOn w:val="berschrift4"/>
    <w:next w:val="Standard"/>
    <w:uiPriority w:val="10"/>
    <w:semiHidden/>
    <w:rsid w:val="00375CD2"/>
    <w:pPr>
      <w:ind w:left="851" w:hanging="851"/>
    </w:pPr>
  </w:style>
  <w:style w:type="paragraph" w:styleId="Verzeichnis1">
    <w:name w:val="toc 1"/>
    <w:basedOn w:val="Standard"/>
    <w:next w:val="Standard"/>
    <w:autoRedefine/>
    <w:uiPriority w:val="39"/>
    <w:semiHidden/>
    <w:rsid w:val="00E87566"/>
    <w:pPr>
      <w:tabs>
        <w:tab w:val="right" w:leader="dot" w:pos="9638"/>
      </w:tabs>
      <w:spacing w:before="120" w:line="240" w:lineRule="atLeast"/>
      <w:ind w:left="567" w:hanging="567"/>
    </w:pPr>
    <w:rPr>
      <w:rFonts w:asciiTheme="minorHAnsi" w:hAnsiTheme="minorHAnsi" w:cstheme="minorBidi"/>
      <w:b/>
      <w:bCs/>
      <w:noProof/>
      <w14:ligatures w14:val="none"/>
    </w:rPr>
  </w:style>
  <w:style w:type="paragraph" w:styleId="Verzeichnis2">
    <w:name w:val="toc 2"/>
    <w:basedOn w:val="Standard"/>
    <w:next w:val="Standard"/>
    <w:autoRedefine/>
    <w:uiPriority w:val="39"/>
    <w:semiHidden/>
    <w:rsid w:val="00E87566"/>
    <w:pPr>
      <w:tabs>
        <w:tab w:val="right" w:leader="dot" w:pos="9638"/>
      </w:tabs>
      <w:spacing w:line="240" w:lineRule="atLeast"/>
      <w:ind w:left="567" w:hanging="567"/>
    </w:pPr>
    <w:rPr>
      <w:rFonts w:asciiTheme="minorHAnsi" w:hAnsiTheme="minorHAnsi" w:cstheme="minorBidi"/>
      <w14:ligatures w14:val="none"/>
    </w:rPr>
  </w:style>
  <w:style w:type="paragraph" w:styleId="Verzeichnis3">
    <w:name w:val="toc 3"/>
    <w:basedOn w:val="Standard"/>
    <w:next w:val="Standard"/>
    <w:autoRedefine/>
    <w:uiPriority w:val="39"/>
    <w:semiHidden/>
    <w:rsid w:val="00E87566"/>
    <w:pPr>
      <w:tabs>
        <w:tab w:val="right" w:leader="dot" w:pos="9638"/>
      </w:tabs>
      <w:spacing w:line="240" w:lineRule="atLeast"/>
      <w:ind w:left="567" w:hanging="567"/>
    </w:pPr>
    <w:rPr>
      <w:rFonts w:asciiTheme="minorHAnsi" w:hAnsiTheme="minorHAnsi" w:cstheme="minorBidi"/>
      <w14:ligatures w14:val="none"/>
    </w:rPr>
  </w:style>
  <w:style w:type="paragraph" w:styleId="StandardWeb">
    <w:name w:val="Normal (Web)"/>
    <w:basedOn w:val="Standard"/>
    <w:uiPriority w:val="79"/>
    <w:semiHidden/>
    <w:rsid w:val="00BE1E62"/>
    <w:pPr>
      <w:spacing w:before="100" w:beforeAutospacing="1" w:after="100" w:afterAutospacing="1"/>
    </w:pPr>
    <w:rPr>
      <w:rFonts w:ascii="Times New Roman" w:eastAsia="Times New Roman" w:hAnsi="Times New Roman" w:cs="Times New Roman"/>
      <w:sz w:val="24"/>
      <w:szCs w:val="24"/>
      <w:lang w:eastAsia="de-CH"/>
      <w14:ligatures w14:val="none"/>
    </w:rPr>
  </w:style>
  <w:style w:type="paragraph" w:styleId="Abbildungsverzeichnis">
    <w:name w:val="table of figures"/>
    <w:basedOn w:val="Standard"/>
    <w:next w:val="Standard"/>
    <w:uiPriority w:val="40"/>
    <w:semiHidden/>
    <w:rsid w:val="00E87566"/>
    <w:pPr>
      <w:tabs>
        <w:tab w:val="right" w:leader="dot" w:pos="9638"/>
      </w:tabs>
      <w:spacing w:line="240" w:lineRule="atLeast"/>
    </w:pPr>
    <w:rPr>
      <w:rFonts w:asciiTheme="minorHAnsi" w:hAnsiTheme="minorHAnsi" w:cstheme="minorBidi"/>
      <w14:ligatures w14:val="none"/>
    </w:rPr>
  </w:style>
  <w:style w:type="paragraph" w:customStyle="1" w:styleId="Absenderzeile">
    <w:name w:val="Absenderzeile"/>
    <w:basedOn w:val="Standard"/>
    <w:uiPriority w:val="16"/>
    <w:semiHidden/>
    <w:rsid w:val="0017204E"/>
    <w:pPr>
      <w:pBdr>
        <w:bottom w:val="single" w:sz="6" w:space="1" w:color="auto"/>
      </w:pBdr>
      <w:tabs>
        <w:tab w:val="right" w:pos="4026"/>
      </w:tabs>
    </w:pPr>
    <w:rPr>
      <w:sz w:val="12"/>
    </w:rPr>
  </w:style>
  <w:style w:type="paragraph" w:customStyle="1" w:styleId="Nummerierung1">
    <w:name w:val="Nummerierung 1"/>
    <w:basedOn w:val="Standard"/>
    <w:uiPriority w:val="7"/>
    <w:qFormat/>
    <w:rsid w:val="00375CD2"/>
    <w:pPr>
      <w:spacing w:line="240" w:lineRule="atLeast"/>
      <w:ind w:left="284" w:hanging="284"/>
    </w:pPr>
    <w:rPr>
      <w:rFonts w:asciiTheme="minorHAnsi" w:hAnsiTheme="minorHAnsi" w:cstheme="minorBidi"/>
      <w14:ligatures w14:val="none"/>
    </w:rPr>
  </w:style>
  <w:style w:type="paragraph" w:customStyle="1" w:styleId="Nummerierung2">
    <w:name w:val="Nummerierung 2"/>
    <w:basedOn w:val="Nummerierung1"/>
    <w:uiPriority w:val="7"/>
    <w:rsid w:val="009804FC"/>
    <w:pPr>
      <w:ind w:left="709" w:hanging="425"/>
    </w:pPr>
  </w:style>
  <w:style w:type="character" w:styleId="Seitenzahl">
    <w:name w:val="page number"/>
    <w:basedOn w:val="Absatz-Standardschriftart"/>
    <w:uiPriority w:val="79"/>
    <w:semiHidden/>
    <w:rsid w:val="00E8428A"/>
  </w:style>
  <w:style w:type="paragraph" w:customStyle="1" w:styleId="Nummerierungabc">
    <w:name w:val="Nummerierung abc"/>
    <w:basedOn w:val="Listenabsatz"/>
    <w:uiPriority w:val="8"/>
    <w:qFormat/>
    <w:rsid w:val="00375CD2"/>
    <w:pPr>
      <w:numPr>
        <w:numId w:val="0"/>
      </w:numPr>
      <w:ind w:left="284" w:hanging="284"/>
    </w:pPr>
  </w:style>
  <w:style w:type="paragraph" w:customStyle="1" w:styleId="Nummerierung3">
    <w:name w:val="Nummerierung 3"/>
    <w:basedOn w:val="Nummerierung2"/>
    <w:uiPriority w:val="7"/>
    <w:semiHidden/>
    <w:rsid w:val="005A357F"/>
    <w:pPr>
      <w:ind w:left="1276" w:hanging="567"/>
    </w:pPr>
  </w:style>
  <w:style w:type="paragraph" w:customStyle="1" w:styleId="berschrift5nummeriert">
    <w:name w:val="Überschrift 5 nummeriert"/>
    <w:basedOn w:val="berschrift5"/>
    <w:next w:val="Standard"/>
    <w:uiPriority w:val="10"/>
    <w:semiHidden/>
    <w:rsid w:val="00375CD2"/>
  </w:style>
  <w:style w:type="paragraph" w:customStyle="1" w:styleId="Dokumentbezeichnung">
    <w:name w:val="Dokumentbezeichnung"/>
    <w:basedOn w:val="berschrift1"/>
    <w:next w:val="Standard"/>
    <w:uiPriority w:val="98"/>
    <w:semiHidden/>
    <w:rsid w:val="00ED6B5D"/>
    <w:pPr>
      <w:pageBreakBefore/>
      <w:pBdr>
        <w:top w:val="single" w:sz="8" w:space="5" w:color="000000" w:themeColor="text1"/>
        <w:left w:val="single" w:sz="8" w:space="5" w:color="000000" w:themeColor="text1"/>
        <w:bottom w:val="single" w:sz="8" w:space="5" w:color="000000" w:themeColor="text1"/>
        <w:right w:val="single" w:sz="8" w:space="5" w:color="000000" w:themeColor="text1"/>
      </w:pBdr>
      <w:shd w:val="clear" w:color="auto" w:fill="000000" w:themeFill="text1"/>
      <w:spacing w:before="600" w:after="600"/>
      <w:ind w:right="125"/>
    </w:pPr>
    <w:rPr>
      <w:bCs w:val="0"/>
      <w:color w:val="FFFFFF" w:themeColor="background1"/>
      <w:spacing w:val="6"/>
      <w:sz w:val="40"/>
      <w:szCs w:val="52"/>
    </w:rPr>
  </w:style>
  <w:style w:type="character" w:styleId="Platzhaltertext">
    <w:name w:val="Placeholder Text"/>
    <w:basedOn w:val="Absatz-Standardschriftart"/>
    <w:uiPriority w:val="79"/>
    <w:semiHidden/>
    <w:rsid w:val="00C30C28"/>
    <w:rPr>
      <w:color w:val="969696" w:themeColor="background2"/>
    </w:rPr>
  </w:style>
  <w:style w:type="paragraph" w:customStyle="1" w:styleId="ErstelltdurchVorlagenbauerchfrSwissAthletics">
    <w:name w:val="Erstellt durch Vorlagenbauer.ch für Swiss Athletics"/>
    <w:basedOn w:val="Standard"/>
    <w:next w:val="Standard"/>
    <w:semiHidden/>
    <w:rsid w:val="00BB0EB7"/>
    <w:pPr>
      <w:shd w:val="clear" w:color="auto" w:fill="FFFFFF" w:themeFill="background1"/>
    </w:pPr>
  </w:style>
  <w:style w:type="paragraph" w:customStyle="1" w:styleId="Tabellenfolgezeile">
    <w:name w:val="Tabellenfolgezeile"/>
    <w:basedOn w:val="Standard"/>
    <w:next w:val="Standard"/>
    <w:uiPriority w:val="98"/>
    <w:semiHidden/>
    <w:rsid w:val="00397B92"/>
    <w:pPr>
      <w:spacing w:line="20" w:lineRule="exact"/>
    </w:pPr>
    <w:rPr>
      <w:sz w:val="2"/>
    </w:rPr>
  </w:style>
  <w:style w:type="paragraph" w:styleId="Verzeichnis4">
    <w:name w:val="toc 4"/>
    <w:basedOn w:val="Standard"/>
    <w:next w:val="Standard"/>
    <w:autoRedefine/>
    <w:uiPriority w:val="39"/>
    <w:semiHidden/>
    <w:rsid w:val="00E87566"/>
    <w:pPr>
      <w:tabs>
        <w:tab w:val="right" w:leader="dot" w:pos="9638"/>
      </w:tabs>
      <w:spacing w:line="240" w:lineRule="atLeast"/>
      <w:ind w:left="851" w:hanging="851"/>
    </w:pPr>
    <w:rPr>
      <w:rFonts w:asciiTheme="minorHAnsi" w:hAnsiTheme="minorHAnsi" w:cstheme="minorBidi"/>
      <w:noProof/>
      <w14:ligatures w14:val="none"/>
    </w:rPr>
  </w:style>
  <w:style w:type="paragraph" w:styleId="Verzeichnis5">
    <w:name w:val="toc 5"/>
    <w:basedOn w:val="Standard"/>
    <w:next w:val="Standard"/>
    <w:autoRedefine/>
    <w:uiPriority w:val="39"/>
    <w:semiHidden/>
    <w:rsid w:val="00E87566"/>
    <w:pPr>
      <w:tabs>
        <w:tab w:val="right" w:leader="dot" w:pos="9638"/>
      </w:tabs>
      <w:spacing w:line="240" w:lineRule="atLeast"/>
      <w:ind w:left="993" w:hanging="993"/>
    </w:pPr>
    <w:rPr>
      <w:rFonts w:asciiTheme="minorHAnsi" w:hAnsiTheme="minorHAnsi" w:cstheme="minorBidi"/>
      <w14:ligatures w14:val="none"/>
    </w:rPr>
  </w:style>
  <w:style w:type="paragraph" w:styleId="Literaturverzeichnis">
    <w:name w:val="Bibliography"/>
    <w:basedOn w:val="Standard"/>
    <w:next w:val="Standard"/>
    <w:uiPriority w:val="37"/>
    <w:semiHidden/>
    <w:rsid w:val="00E02496"/>
    <w:pPr>
      <w:spacing w:line="240" w:lineRule="atLeast"/>
    </w:pPr>
    <w:rPr>
      <w:rFonts w:asciiTheme="minorHAnsi" w:hAnsiTheme="minorHAnsi" w:cstheme="minorBidi"/>
      <w14:ligatures w14:val="none"/>
    </w:rPr>
  </w:style>
  <w:style w:type="paragraph" w:styleId="Index1">
    <w:name w:val="index 1"/>
    <w:basedOn w:val="Standard"/>
    <w:next w:val="Standard"/>
    <w:autoRedefine/>
    <w:uiPriority w:val="99"/>
    <w:semiHidden/>
    <w:rsid w:val="00C20DEA"/>
    <w:pPr>
      <w:ind w:left="200" w:hanging="200"/>
    </w:pPr>
    <w:rPr>
      <w:rFonts w:asciiTheme="minorHAnsi" w:hAnsiTheme="minorHAnsi" w:cstheme="minorBidi"/>
      <w14:ligatures w14:val="none"/>
    </w:rPr>
  </w:style>
  <w:style w:type="numbering" w:customStyle="1" w:styleId="NummerierteberschriftenListe">
    <w:name w:val="Nummerierte Überschriften (Liste)"/>
    <w:uiPriority w:val="99"/>
    <w:rsid w:val="00375CD2"/>
    <w:pPr>
      <w:numPr>
        <w:numId w:val="31"/>
      </w:numPr>
    </w:pPr>
  </w:style>
  <w:style w:type="numbering" w:customStyle="1" w:styleId="AufzhlungenListe">
    <w:name w:val="Aufzählungen (Liste)"/>
    <w:uiPriority w:val="99"/>
    <w:rsid w:val="00B01201"/>
    <w:pPr>
      <w:numPr>
        <w:numId w:val="33"/>
      </w:numPr>
    </w:pPr>
  </w:style>
  <w:style w:type="character" w:styleId="NichtaufgelsteErwhnung">
    <w:name w:val="Unresolved Mention"/>
    <w:basedOn w:val="Absatz-Standardschriftart"/>
    <w:uiPriority w:val="79"/>
    <w:semiHidden/>
    <w:rsid w:val="00D031C3"/>
    <w:rPr>
      <w:color w:val="605E5C"/>
      <w:shd w:val="clear" w:color="auto" w:fill="E1DFDD"/>
    </w:rPr>
  </w:style>
  <w:style w:type="paragraph" w:customStyle="1" w:styleId="Nummerierungs-Aussteiger">
    <w:name w:val="Nummerierungs-Aussteiger"/>
    <w:basedOn w:val="Standard"/>
    <w:next w:val="Standard"/>
    <w:uiPriority w:val="7"/>
    <w:semiHidden/>
    <w:qFormat/>
    <w:rsid w:val="00375CD2"/>
  </w:style>
  <w:style w:type="character" w:customStyle="1" w:styleId="AbsenderzeilePP">
    <w:name w:val="Absenderzeile P.P."/>
    <w:basedOn w:val="Absatz-Standardschriftart"/>
    <w:uiPriority w:val="16"/>
    <w:semiHidden/>
    <w:rsid w:val="0017204E"/>
    <w:rPr>
      <w:b/>
      <w:spacing w:val="-40"/>
      <w:sz w:val="20"/>
    </w:rPr>
  </w:style>
  <w:style w:type="character" w:customStyle="1" w:styleId="AbsenderzeilePPA">
    <w:name w:val="Absenderzeile P.P. A"/>
    <w:basedOn w:val="AbsenderzeilePP"/>
    <w:uiPriority w:val="16"/>
    <w:semiHidden/>
    <w:rsid w:val="0017204E"/>
    <w:rPr>
      <w:b/>
      <w:spacing w:val="0"/>
      <w:sz w:val="32"/>
    </w:rPr>
  </w:style>
  <w:style w:type="table" w:styleId="TabellemithellemGitternetz">
    <w:name w:val="Grid Table Light"/>
    <w:basedOn w:val="NormaleTabelle"/>
    <w:uiPriority w:val="40"/>
    <w:rsid w:val="00774EF1"/>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bsatzvorEmpfnger">
    <w:name w:val="Absatz vor Empfänger"/>
    <w:basedOn w:val="Standard"/>
    <w:semiHidden/>
    <w:qFormat/>
    <w:rsid w:val="00774EF1"/>
    <w:pPr>
      <w:spacing w:after="480"/>
    </w:pPr>
    <w:rPr>
      <w:color w:val="FFFFFF" w:themeColor="background1"/>
    </w:rPr>
  </w:style>
  <w:style w:type="paragraph" w:customStyle="1" w:styleId="TITELBlack">
    <w:name w:val="TITEL Black"/>
    <w:basedOn w:val="Titel"/>
    <w:uiPriority w:val="11"/>
    <w:qFormat/>
    <w:rsid w:val="007A6A87"/>
    <w:rPr>
      <w:rFonts w:ascii="Arial Black" w:hAnsi="Arial Black" w:cs="Arial"/>
      <w:b w:val="0"/>
      <w:bCs/>
      <w:i/>
      <w:iCs/>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6190007">
      <w:bodyDiv w:val="1"/>
      <w:marLeft w:val="0"/>
      <w:marRight w:val="0"/>
      <w:marTop w:val="0"/>
      <w:marBottom w:val="0"/>
      <w:divBdr>
        <w:top w:val="none" w:sz="0" w:space="0" w:color="auto"/>
        <w:left w:val="none" w:sz="0" w:space="0" w:color="auto"/>
        <w:bottom w:val="none" w:sz="0" w:space="0" w:color="auto"/>
        <w:right w:val="none" w:sz="0" w:space="0" w:color="auto"/>
      </w:divBdr>
    </w:div>
    <w:div w:id="1049496762">
      <w:bodyDiv w:val="1"/>
      <w:marLeft w:val="0"/>
      <w:marRight w:val="0"/>
      <w:marTop w:val="0"/>
      <w:marBottom w:val="0"/>
      <w:divBdr>
        <w:top w:val="none" w:sz="0" w:space="0" w:color="auto"/>
        <w:left w:val="none" w:sz="0" w:space="0" w:color="auto"/>
        <w:bottom w:val="none" w:sz="0" w:space="0" w:color="auto"/>
        <w:right w:val="none" w:sz="0" w:space="0" w:color="auto"/>
      </w:divBdr>
    </w:div>
    <w:div w:id="1185748176">
      <w:bodyDiv w:val="1"/>
      <w:marLeft w:val="0"/>
      <w:marRight w:val="0"/>
      <w:marTop w:val="0"/>
      <w:marBottom w:val="0"/>
      <w:divBdr>
        <w:top w:val="none" w:sz="0" w:space="0" w:color="auto"/>
        <w:left w:val="none" w:sz="0" w:space="0" w:color="auto"/>
        <w:bottom w:val="none" w:sz="0" w:space="0" w:color="auto"/>
        <w:right w:val="none" w:sz="0" w:space="0" w:color="auto"/>
      </w:divBdr>
      <w:divsChild>
        <w:div w:id="704331688">
          <w:marLeft w:val="576"/>
          <w:marRight w:val="0"/>
          <w:marTop w:val="0"/>
          <w:marBottom w:val="240"/>
          <w:divBdr>
            <w:top w:val="none" w:sz="0" w:space="0" w:color="auto"/>
            <w:left w:val="none" w:sz="0" w:space="0" w:color="auto"/>
            <w:bottom w:val="none" w:sz="0" w:space="0" w:color="auto"/>
            <w:right w:val="none" w:sz="0" w:space="0" w:color="auto"/>
          </w:divBdr>
        </w:div>
        <w:div w:id="705832232">
          <w:marLeft w:val="576"/>
          <w:marRight w:val="0"/>
          <w:marTop w:val="0"/>
          <w:marBottom w:val="240"/>
          <w:divBdr>
            <w:top w:val="none" w:sz="0" w:space="0" w:color="auto"/>
            <w:left w:val="none" w:sz="0" w:space="0" w:color="auto"/>
            <w:bottom w:val="none" w:sz="0" w:space="0" w:color="auto"/>
            <w:right w:val="none" w:sz="0" w:space="0" w:color="auto"/>
          </w:divBdr>
        </w:div>
        <w:div w:id="754863816">
          <w:marLeft w:val="576"/>
          <w:marRight w:val="0"/>
          <w:marTop w:val="0"/>
          <w:marBottom w:val="240"/>
          <w:divBdr>
            <w:top w:val="none" w:sz="0" w:space="0" w:color="auto"/>
            <w:left w:val="none" w:sz="0" w:space="0" w:color="auto"/>
            <w:bottom w:val="none" w:sz="0" w:space="0" w:color="auto"/>
            <w:right w:val="none" w:sz="0" w:space="0" w:color="auto"/>
          </w:divBdr>
        </w:div>
        <w:div w:id="873889006">
          <w:marLeft w:val="576"/>
          <w:marRight w:val="0"/>
          <w:marTop w:val="0"/>
          <w:marBottom w:val="240"/>
          <w:divBdr>
            <w:top w:val="none" w:sz="0" w:space="0" w:color="auto"/>
            <w:left w:val="none" w:sz="0" w:space="0" w:color="auto"/>
            <w:bottom w:val="none" w:sz="0" w:space="0" w:color="auto"/>
            <w:right w:val="none" w:sz="0" w:space="0" w:color="auto"/>
          </w:divBdr>
        </w:div>
        <w:div w:id="1158960203">
          <w:marLeft w:val="576"/>
          <w:marRight w:val="0"/>
          <w:marTop w:val="0"/>
          <w:marBottom w:val="240"/>
          <w:divBdr>
            <w:top w:val="none" w:sz="0" w:space="0" w:color="auto"/>
            <w:left w:val="none" w:sz="0" w:space="0" w:color="auto"/>
            <w:bottom w:val="none" w:sz="0" w:space="0" w:color="auto"/>
            <w:right w:val="none" w:sz="0" w:space="0" w:color="auto"/>
          </w:divBdr>
        </w:div>
        <w:div w:id="1563632840">
          <w:marLeft w:val="576"/>
          <w:marRight w:val="0"/>
          <w:marTop w:val="0"/>
          <w:marBottom w:val="240"/>
          <w:divBdr>
            <w:top w:val="none" w:sz="0" w:space="0" w:color="auto"/>
            <w:left w:val="none" w:sz="0" w:space="0" w:color="auto"/>
            <w:bottom w:val="none" w:sz="0" w:space="0" w:color="auto"/>
            <w:right w:val="none" w:sz="0" w:space="0" w:color="auto"/>
          </w:divBdr>
        </w:div>
        <w:div w:id="1705254055">
          <w:marLeft w:val="576"/>
          <w:marRight w:val="0"/>
          <w:marTop w:val="0"/>
          <w:marBottom w:val="240"/>
          <w:divBdr>
            <w:top w:val="none" w:sz="0" w:space="0" w:color="auto"/>
            <w:left w:val="none" w:sz="0" w:space="0" w:color="auto"/>
            <w:bottom w:val="none" w:sz="0" w:space="0" w:color="auto"/>
            <w:right w:val="none" w:sz="0" w:space="0" w:color="auto"/>
          </w:divBdr>
        </w:div>
        <w:div w:id="2105611063">
          <w:marLeft w:val="576"/>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4atpNJ7" TargetMode="External"/><Relationship Id="rId18" Type="http://schemas.openxmlformats.org/officeDocument/2006/relationships/image" Target="media/image4.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bit.ly/4atpNJ7" TargetMode="External"/><Relationship Id="rId17" Type="http://schemas.openxmlformats.org/officeDocument/2006/relationships/image" Target="media/image3.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it.ly/4atpNJ7"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4atpNJ7"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9.emf"/><Relationship Id="rId6" Type="http://schemas.openxmlformats.org/officeDocument/2006/relationships/image" Target="media/image12.emf"/><Relationship Id="rId5" Type="http://schemas.openxmlformats.org/officeDocument/2006/relationships/image" Target="media/image11.emf"/></Relationships>
</file>

<file path=word/_rels/footer2.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9.emf"/><Relationship Id="rId10" Type="http://schemas.openxmlformats.org/officeDocument/2006/relationships/image" Target="media/image12.emf"/><Relationship Id="rId9" Type="http://schemas.openxmlformats.org/officeDocument/2006/relationships/image" Target="media/image11.emf"/></Relationships>
</file>

<file path=word/_rels/header1.xml.rels><?xml version="1.0" encoding="UTF-8" standalone="yes"?>
<Relationships xmlns="http://schemas.openxmlformats.org/package/2006/relationships"><Relationship Id="rId2" Type="http://schemas.openxmlformats.org/officeDocument/2006/relationships/image" Target="media/image8.emf"/><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8" Type="http://schemas.openxmlformats.org/officeDocument/2006/relationships/image" Target="media/image14.emf"/><Relationship Id="rId1" Type="http://schemas.openxmlformats.org/officeDocument/2006/relationships/image" Target="media/image13.emf"/><Relationship Id="rId9" Type="http://schemas.openxmlformats.org/officeDocument/2006/relationships/image" Target="media/image7.emf"/></Relationships>
</file>

<file path=word/_rels/settings.xml.rels><?xml version="1.0" encoding="UTF-8" standalone="yes"?>
<Relationships xmlns="http://schemas.openxmlformats.org/package/2006/relationships"><Relationship Id="rId1" Type="http://schemas.openxmlformats.org/officeDocument/2006/relationships/attachedTemplate" Target="https://swissathletics.sharepoint.com/sites/Vorlagen2/Freigegebene%20Dokumente/Swiss%20Athletics/Dokument%20Swiss%20Athletics.dotx" TargetMode="External"/></Relationships>
</file>

<file path=word/theme/theme1.xml><?xml version="1.0" encoding="utf-8"?>
<a:theme xmlns:a="http://schemas.openxmlformats.org/drawingml/2006/main" name="Larissa-Design">
  <a:themeElements>
    <a:clrScheme name="Swiss Athletics NEU">
      <a:dk1>
        <a:sysClr val="windowText" lastClr="000000"/>
      </a:dk1>
      <a:lt1>
        <a:sysClr val="window" lastClr="FFFFFF"/>
      </a:lt1>
      <a:dk2>
        <a:srgbClr val="636363"/>
      </a:dk2>
      <a:lt2>
        <a:srgbClr val="969696"/>
      </a:lt2>
      <a:accent1>
        <a:srgbClr val="C21515"/>
      </a:accent1>
      <a:accent2>
        <a:srgbClr val="E30613"/>
      </a:accent2>
      <a:accent3>
        <a:srgbClr val="8A0401"/>
      </a:accent3>
      <a:accent4>
        <a:srgbClr val="233D4D"/>
      </a:accent4>
      <a:accent5>
        <a:srgbClr val="9F8F5E"/>
      </a:accent5>
      <a:accent6>
        <a:srgbClr val="996B4F"/>
      </a:accent6>
      <a:hlink>
        <a:srgbClr val="000000"/>
      </a:hlink>
      <a:folHlink>
        <a:srgbClr val="000000"/>
      </a:folHlink>
    </a:clrScheme>
    <a:fontScheme name="Swiss Athletics">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custClrLst>
    <a:custClr>
      <a:srgbClr val="F1BB3F"/>
    </a:custClr>
    <a:custClr>
      <a:srgbClr val="3C95C2"/>
    </a:custClr>
    <a:custClr>
      <a:srgbClr val="00A651"/>
    </a:custClr>
    <a:custClr>
      <a:srgbClr val="BCBCBC"/>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Authr</b:Tag>
    <b:SourceType>Book</b:SourceType>
    <b:Guid>{BA01FD2C-EDFC-4D13-8F46-679005D5D2FB}</b:Guid>
    <b:Author>
      <b:Author>
        <b:NameList>
          <b:Person>
            <b:Last>Autor</b:Last>
            <b:First>Anton</b:First>
          </b:Person>
        </b:NameList>
      </b:Author>
    </b:Author>
    <b:Title>Titel</b:Title>
    <b:Year>Jahr</b:Year>
    <b:City>Ort</b:City>
    <b:Publisher>Verleger</b:Publisher>
    <b:RefOrder>1</b:RefOrder>
  </b:Source>
</b:Sourc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a241fbc-0b1e-4940-bfd4-6965998fa80d">
      <UserInfo>
        <DisplayName/>
        <AccountId xsi:nil="true"/>
        <AccountType/>
      </UserInfo>
    </SharedWithUsers>
    <TaxCatchAll xmlns="9a241fbc-0b1e-4940-bfd4-6965998fa80d" xsi:nil="true"/>
    <lcf76f155ced4ddcb4097134ff3c332f xmlns="7c6f54d0-92ad-4637-8ea7-cdecf690051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8A787FB8381D041939E8B59D9FF39F2" ma:contentTypeVersion="19" ma:contentTypeDescription="Ein neues Dokument erstellen." ma:contentTypeScope="" ma:versionID="b7f0ad4c9a18c3b567de47cfef40953f">
  <xsd:schema xmlns:xsd="http://www.w3.org/2001/XMLSchema" xmlns:xs="http://www.w3.org/2001/XMLSchema" xmlns:p="http://schemas.microsoft.com/office/2006/metadata/properties" xmlns:ns2="7c6f54d0-92ad-4637-8ea7-cdecf6900511" xmlns:ns3="9a241fbc-0b1e-4940-bfd4-6965998fa80d" targetNamespace="http://schemas.microsoft.com/office/2006/metadata/properties" ma:root="true" ma:fieldsID="ead96b4236f67ad60552cf1cbd62e636" ns2:_="" ns3:_="">
    <xsd:import namespace="7c6f54d0-92ad-4637-8ea7-cdecf6900511"/>
    <xsd:import namespace="9a241fbc-0b1e-4940-bfd4-6965998fa80d"/>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6f54d0-92ad-4637-8ea7-cdecf69005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c6dc9c1d-5efa-4502-a892-6373afa711f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241fbc-0b1e-4940-bfd4-6965998fa80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4358a1f-6095-44eb-93a9-82bdfdf23fcd}" ma:internalName="TaxCatchAll" ma:showField="CatchAllData" ma:web="9a241fbc-0b1e-4940-bfd4-6965998fa8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7B781F-CA08-491A-A6F1-F7575EFA3380}">
  <ds:schemaRefs>
    <ds:schemaRef ds:uri="http://schemas.openxmlformats.org/officeDocument/2006/bibliography"/>
  </ds:schemaRefs>
</ds:datastoreItem>
</file>

<file path=customXml/itemProps2.xml><?xml version="1.0" encoding="utf-8"?>
<ds:datastoreItem xmlns:ds="http://schemas.openxmlformats.org/officeDocument/2006/customXml" ds:itemID="{691B9E7B-1F5D-4650-8E1E-7519107C4315}">
  <ds:schemaRefs>
    <ds:schemaRef ds:uri="http://schemas.microsoft.com/sharepoint/v3/contenttype/forms"/>
  </ds:schemaRefs>
</ds:datastoreItem>
</file>

<file path=customXml/itemProps3.xml><?xml version="1.0" encoding="utf-8"?>
<ds:datastoreItem xmlns:ds="http://schemas.openxmlformats.org/officeDocument/2006/customXml" ds:itemID="{A000BED3-F54C-414D-A2A4-3CB9371644D5}">
  <ds:schemaRefs>
    <ds:schemaRef ds:uri="http://schemas.microsoft.com/office/2006/metadata/properties"/>
    <ds:schemaRef ds:uri="http://schemas.microsoft.com/office/infopath/2007/PartnerControls"/>
    <ds:schemaRef ds:uri="8f2e4e9e-094a-4c43-9546-7ae1f374c591"/>
    <ds:schemaRef ds:uri="9a241fbc-0b1e-4940-bfd4-6965998fa80d"/>
    <ds:schemaRef ds:uri="7c6f54d0-92ad-4637-8ea7-cdecf6900511"/>
  </ds:schemaRefs>
</ds:datastoreItem>
</file>

<file path=customXml/itemProps4.xml><?xml version="1.0" encoding="utf-8"?>
<ds:datastoreItem xmlns:ds="http://schemas.openxmlformats.org/officeDocument/2006/customXml" ds:itemID="{7D61EB8C-CB39-4DB8-B9A9-7DD45BAFDC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6f54d0-92ad-4637-8ea7-cdecf6900511"/>
    <ds:schemaRef ds:uri="9a241fbc-0b1e-4940-bfd4-6965998fa8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Dokument%20Swiss%20Athletics.dotx</Template>
  <TotalTime>0</TotalTime>
  <Pages>2</Pages>
  <Words>391</Words>
  <Characters>2464</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Swiss Athletics</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Cristina</dc:creator>
  <cp:keywords/>
  <dc:description>erstellt durch Vorlagenbauer.ch</dc:description>
  <cp:lastModifiedBy>Stefan Cristina</cp:lastModifiedBy>
  <cp:revision>18</cp:revision>
  <dcterms:created xsi:type="dcterms:W3CDTF">2025-04-02T03:07:00Z</dcterms:created>
  <dcterms:modified xsi:type="dcterms:W3CDTF">2025-04-03T07:22:00Z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0x010100B8A787FB8381D041939E8B59D9FF39F2</vt:lpwstr>
  </property>
  <property fmtid="{D5CDD505-2E9C-101B-9397-08002B2CF9AE}" pid="3" name="MediaServiceImageTags">
    <vt:lpwstr/>
  </property>
  <property fmtid="{D5CDD505-2E9C-101B-9397-08002B2CF9AE}" pid="4" name="VorlagenbauerAddin">
    <vt:bool>true</vt:bool>
  </property>
  <property fmtid="{D5CDD505-2E9C-101B-9397-08002B2CF9AE}" pid="5" name="Order">
    <vt:r8>3586600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