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5ABE6" w14:textId="77777777" w:rsidR="00A874E0" w:rsidRDefault="00A874E0" w:rsidP="00855F52">
      <w:pPr>
        <w:rPr>
          <w:rFonts w:asciiTheme="majorHAnsi" w:eastAsiaTheme="majorEastAsia" w:hAnsiTheme="majorHAnsi" w:cstheme="majorHAnsi"/>
          <w:b/>
          <w:bCs/>
          <w:sz w:val="28"/>
          <w:szCs w:val="36"/>
          <w:lang w:val="fr-FR"/>
          <w14:ligatures w14:val="none"/>
        </w:rPr>
      </w:pPr>
    </w:p>
    <w:p w14:paraId="313194FF" w14:textId="7295EAA8" w:rsidR="00855F52" w:rsidRDefault="00481E4F" w:rsidP="00855F52">
      <w:pPr>
        <w:rPr>
          <w:rFonts w:asciiTheme="majorHAnsi" w:eastAsiaTheme="majorEastAsia" w:hAnsiTheme="majorHAnsi" w:cstheme="majorHAnsi"/>
          <w:b/>
          <w:bCs/>
          <w:sz w:val="28"/>
          <w:szCs w:val="36"/>
          <w:lang w:val="fr-FR"/>
          <w14:ligatures w14:val="none"/>
        </w:rPr>
      </w:pPr>
      <w:r w:rsidRPr="00481E4F">
        <w:rPr>
          <w:rFonts w:asciiTheme="majorHAnsi" w:eastAsiaTheme="majorEastAsia" w:hAnsiTheme="majorHAnsi" w:cstheme="majorHAnsi"/>
          <w:b/>
          <w:bCs/>
          <w:sz w:val="28"/>
          <w:szCs w:val="36"/>
          <w:lang w:val="fr-FR"/>
          <w14:ligatures w14:val="none"/>
        </w:rPr>
        <w:t>Matériel de communication Athlétisme « for all »</w:t>
      </w:r>
    </w:p>
    <w:p w14:paraId="44DF82E1" w14:textId="77777777" w:rsidR="00481E4F" w:rsidRDefault="00481E4F" w:rsidP="00855F52">
      <w:pPr>
        <w:rPr>
          <w:rFonts w:asciiTheme="majorHAnsi" w:hAnsiTheme="majorHAnsi" w:cstheme="majorHAnsi"/>
          <w:b/>
          <w:bCs/>
          <w:color w:val="724F3B" w:themeColor="accent6" w:themeShade="BF"/>
          <w:lang w:val="fr-FR"/>
        </w:rPr>
      </w:pPr>
    </w:p>
    <w:p w14:paraId="289361A3" w14:textId="77777777" w:rsidR="00D06E24" w:rsidRPr="00481E4F" w:rsidRDefault="00D06E24" w:rsidP="00855F52">
      <w:pPr>
        <w:rPr>
          <w:rFonts w:asciiTheme="majorHAnsi" w:hAnsiTheme="majorHAnsi" w:cstheme="majorHAnsi"/>
          <w:b/>
          <w:bCs/>
          <w:color w:val="724F3B" w:themeColor="accent6" w:themeShade="BF"/>
          <w:lang w:val="fr-FR"/>
        </w:rPr>
      </w:pPr>
    </w:p>
    <w:p w14:paraId="23DF9318" w14:textId="77777777" w:rsidR="00CE10A9" w:rsidRPr="00A13B63" w:rsidRDefault="00CE10A9" w:rsidP="00855F52">
      <w:pPr>
        <w:rPr>
          <w:rFonts w:asciiTheme="majorHAnsi" w:hAnsiTheme="majorHAnsi" w:cstheme="majorHAnsi"/>
          <w:b/>
          <w:bCs/>
          <w:color w:val="C00000"/>
          <w:lang w:val="fr-FR"/>
        </w:rPr>
      </w:pPr>
      <w:r w:rsidRPr="00A13B63">
        <w:rPr>
          <w:rFonts w:asciiTheme="majorHAnsi" w:hAnsiTheme="majorHAnsi" w:cstheme="majorHAnsi"/>
          <w:b/>
          <w:bCs/>
          <w:color w:val="C00000"/>
          <w:lang w:val="fr-FR"/>
        </w:rPr>
        <w:t>Textes pour les organisations sportives de personnes handicapées</w:t>
      </w:r>
    </w:p>
    <w:p w14:paraId="16090EAF" w14:textId="34F7E711" w:rsidR="00855F52" w:rsidRDefault="00A13B63" w:rsidP="00855F52">
      <w:pPr>
        <w:rPr>
          <w:rFonts w:asciiTheme="majorHAnsi" w:hAnsiTheme="majorHAnsi" w:cstheme="majorHAnsi"/>
          <w:i/>
          <w:iCs/>
          <w:sz w:val="20"/>
          <w:szCs w:val="20"/>
        </w:rPr>
      </w:pPr>
      <w:r w:rsidRPr="00A13B63">
        <w:rPr>
          <w:rFonts w:asciiTheme="majorHAnsi" w:hAnsiTheme="majorHAnsi" w:cstheme="majorHAnsi"/>
          <w:i/>
          <w:iCs/>
          <w:sz w:val="20"/>
          <w:szCs w:val="20"/>
        </w:rPr>
        <w:t>Deux textes au choix :</w:t>
      </w:r>
    </w:p>
    <w:p w14:paraId="29D9E797" w14:textId="77777777" w:rsidR="00A13B63" w:rsidRDefault="00A13B63" w:rsidP="00855F52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176CF156" w14:textId="77777777" w:rsidR="00C26F3D" w:rsidRPr="00A0620E" w:rsidRDefault="00C26F3D" w:rsidP="00855F52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3676C978" w14:textId="77777777" w:rsidR="00C26F3D" w:rsidRPr="00C26F3D" w:rsidRDefault="00C26F3D" w:rsidP="00C26F3D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  <w:r w:rsidRPr="00C26F3D">
        <w:rPr>
          <w:rFonts w:asciiTheme="majorHAnsi" w:hAnsiTheme="majorHAnsi" w:cstheme="majorHAnsi"/>
          <w:b/>
          <w:bCs/>
          <w:sz w:val="20"/>
          <w:szCs w:val="20"/>
          <w:lang w:val="fr-FR"/>
        </w:rPr>
        <w:t xml:space="preserve">Goûter l’ambiance de la compétition en athlétisme </w:t>
      </w:r>
    </w:p>
    <w:p w14:paraId="061BE3F4" w14:textId="0B8AB9FF" w:rsidR="00C26F3D" w:rsidRPr="00C26F3D" w:rsidRDefault="00C26F3D" w:rsidP="00C26F3D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C26F3D">
        <w:rPr>
          <w:rFonts w:asciiTheme="majorHAnsi" w:hAnsiTheme="majorHAnsi" w:cstheme="majorHAnsi"/>
          <w:sz w:val="20"/>
          <w:szCs w:val="20"/>
          <w:lang w:val="fr-FR"/>
        </w:rPr>
        <w:t>Tout le monde est bienvenu dans les projets jeunesse de Swiss Athletics, la fédération suisse d'athlétisme. Cette saison</w:t>
      </w:r>
      <w:r w:rsidR="001D603E">
        <w:rPr>
          <w:rFonts w:asciiTheme="majorHAnsi" w:hAnsiTheme="majorHAnsi" w:cstheme="majorHAnsi"/>
          <w:sz w:val="20"/>
          <w:szCs w:val="20"/>
          <w:lang w:val="fr-FR"/>
        </w:rPr>
        <w:t xml:space="preserve"> encore,</w:t>
      </w:r>
      <w:r w:rsidRPr="00C26F3D">
        <w:rPr>
          <w:rFonts w:asciiTheme="majorHAnsi" w:hAnsiTheme="majorHAnsi" w:cstheme="majorHAnsi"/>
          <w:sz w:val="20"/>
          <w:szCs w:val="20"/>
          <w:lang w:val="fr-FR"/>
        </w:rPr>
        <w:t xml:space="preserve"> les enfants et les jeunes souffrant d’un handicap âgés de 7 à 15 ans peuvent goûter </w:t>
      </w:r>
      <w:r w:rsidR="00491AAB" w:rsidRPr="00491AAB">
        <w:rPr>
          <w:rFonts w:asciiTheme="majorHAnsi" w:hAnsiTheme="majorHAnsi" w:cstheme="majorHAnsi"/>
          <w:sz w:val="20"/>
          <w:szCs w:val="20"/>
          <w:lang w:val="fr-FR"/>
        </w:rPr>
        <w:t xml:space="preserve">l’ambiance de la compétition </w:t>
      </w:r>
      <w:r w:rsidRPr="00C26F3D">
        <w:rPr>
          <w:rFonts w:asciiTheme="majorHAnsi" w:hAnsiTheme="majorHAnsi" w:cstheme="majorHAnsi"/>
          <w:sz w:val="20"/>
          <w:szCs w:val="20"/>
          <w:lang w:val="fr-FR"/>
        </w:rPr>
        <w:t xml:space="preserve">lors des trois projets jeunesse et se mesurer sportivement entre eux dans la catégorie </w:t>
      </w:r>
      <w:r w:rsidRPr="00C26F3D">
        <w:rPr>
          <w:rFonts w:asciiTheme="majorHAnsi" w:hAnsiTheme="majorHAnsi" w:cstheme="majorHAnsi"/>
          <w:b/>
          <w:bCs/>
          <w:sz w:val="20"/>
          <w:szCs w:val="20"/>
          <w:lang w:val="fr-FR"/>
        </w:rPr>
        <w:t>« for all ».</w:t>
      </w:r>
      <w:r w:rsidRPr="00C26F3D">
        <w:rPr>
          <w:rFonts w:asciiTheme="majorHAnsi" w:hAnsiTheme="majorHAnsi" w:cstheme="majorHAnsi"/>
          <w:sz w:val="20"/>
          <w:szCs w:val="20"/>
          <w:lang w:val="fr-FR"/>
        </w:rPr>
        <w:t xml:space="preserve"> Que ce soit en sprint, sur 600m ou au triathlon – il y en a pour tout le monde. Aucune connaissance préalable n'est requise. Le plaisir de bouger et l'expérience inoubliable sont au premier plan des projets jeunesse.</w:t>
      </w:r>
    </w:p>
    <w:p w14:paraId="7704B592" w14:textId="77777777" w:rsidR="00C26F3D" w:rsidRPr="00C26F3D" w:rsidRDefault="00C26F3D" w:rsidP="00C26F3D">
      <w:pPr>
        <w:rPr>
          <w:rFonts w:asciiTheme="majorHAnsi" w:hAnsiTheme="majorHAnsi" w:cstheme="majorHAnsi"/>
          <w:sz w:val="20"/>
          <w:szCs w:val="20"/>
          <w:lang w:val="fr-FR"/>
        </w:rPr>
      </w:pPr>
    </w:p>
    <w:p w14:paraId="4BC86725" w14:textId="0E2CF0C3" w:rsidR="00C26F3D" w:rsidRPr="00C26F3D" w:rsidRDefault="00C26F3D" w:rsidP="00C26F3D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C26F3D">
        <w:rPr>
          <w:rFonts w:asciiTheme="majorHAnsi" w:hAnsiTheme="majorHAnsi" w:cstheme="majorHAnsi"/>
          <w:sz w:val="20"/>
          <w:szCs w:val="20"/>
          <w:lang w:val="fr-FR"/>
        </w:rPr>
        <w:t xml:space="preserve">En savoir plus : </w:t>
      </w:r>
      <w:hyperlink r:id="rId11" w:history="1">
        <w:r w:rsidRPr="0029782A">
          <w:rPr>
            <w:rStyle w:val="Hyperlink"/>
            <w:rFonts w:asciiTheme="majorHAnsi" w:hAnsiTheme="majorHAnsi" w:cstheme="majorHAnsi"/>
            <w:sz w:val="20"/>
            <w:szCs w:val="20"/>
            <w:lang w:val="fr-FR"/>
          </w:rPr>
          <w:t>https://bit.ly/3Q0h8W</w:t>
        </w:r>
      </w:hyperlink>
      <w:r w:rsidRPr="00C26F3D">
        <w:rPr>
          <w:rFonts w:asciiTheme="majorHAnsi" w:hAnsiTheme="majorHAnsi" w:cstheme="majorHAnsi"/>
          <w:sz w:val="20"/>
          <w:szCs w:val="20"/>
          <w:lang w:val="fr-FR"/>
        </w:rPr>
        <w:t>9</w:t>
      </w:r>
    </w:p>
    <w:p w14:paraId="294BBDBA" w14:textId="77777777" w:rsidR="00C26F3D" w:rsidRPr="00C26F3D" w:rsidRDefault="00C26F3D" w:rsidP="00855F52">
      <w:pPr>
        <w:rPr>
          <w:rFonts w:asciiTheme="majorHAnsi" w:hAnsiTheme="majorHAnsi" w:cstheme="majorHAnsi"/>
          <w:sz w:val="20"/>
          <w:szCs w:val="20"/>
          <w:lang w:val="fr-FR"/>
        </w:rPr>
      </w:pPr>
    </w:p>
    <w:p w14:paraId="2B29C17B" w14:textId="77777777" w:rsidR="00734D5B" w:rsidRPr="00734D5B" w:rsidRDefault="00734D5B" w:rsidP="00734D5B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  <w:r w:rsidRPr="00734D5B">
        <w:rPr>
          <w:rFonts w:asciiTheme="majorHAnsi" w:hAnsiTheme="majorHAnsi" w:cstheme="majorHAnsi"/>
          <w:b/>
          <w:bCs/>
          <w:sz w:val="20"/>
          <w:szCs w:val="20"/>
          <w:lang w:val="fr-FR"/>
        </w:rPr>
        <w:t xml:space="preserve">Goûter l’ambiance de la compétition en athlétisme </w:t>
      </w:r>
    </w:p>
    <w:p w14:paraId="4FF51D0B" w14:textId="2915660D" w:rsidR="00734D5B" w:rsidRPr="00734D5B" w:rsidRDefault="004A2A9D" w:rsidP="00734D5B">
      <w:pPr>
        <w:rPr>
          <w:rFonts w:asciiTheme="majorHAnsi" w:hAnsiTheme="majorHAnsi" w:cstheme="majorHAnsi"/>
          <w:sz w:val="20"/>
          <w:szCs w:val="20"/>
          <w:lang w:val="fr-FR"/>
        </w:rPr>
      </w:pPr>
      <w:r>
        <w:rPr>
          <w:rFonts w:asciiTheme="majorHAnsi" w:hAnsiTheme="majorHAnsi" w:cstheme="majorHAnsi"/>
          <w:sz w:val="20"/>
          <w:szCs w:val="20"/>
          <w:lang w:val="fr-FR"/>
        </w:rPr>
        <w:t>Pour la saison 2025 aussi</w:t>
      </w:r>
      <w:r w:rsidR="00734D5B">
        <w:rPr>
          <w:rFonts w:asciiTheme="majorHAnsi" w:hAnsiTheme="majorHAnsi" w:cstheme="majorHAnsi"/>
          <w:sz w:val="20"/>
          <w:szCs w:val="20"/>
          <w:lang w:val="fr-FR"/>
        </w:rPr>
        <w:t>,</w:t>
      </w:r>
      <w:r w:rsidR="00734D5B" w:rsidRPr="00734D5B">
        <w:rPr>
          <w:rFonts w:asciiTheme="majorHAnsi" w:hAnsiTheme="majorHAnsi" w:cstheme="majorHAnsi"/>
          <w:sz w:val="20"/>
          <w:szCs w:val="20"/>
          <w:lang w:val="fr-FR"/>
        </w:rPr>
        <w:t xml:space="preserve"> Swiss Athletics, en collaboration avec des organisateurs locaux, propose également différentes possibilités de start aux enfants en situation de handicap. Les enfants et les jeunes âgés de 7 à 15 ans peuvent goûter l’ambiance de la compétition dans la catégorie </w:t>
      </w:r>
      <w:r w:rsidR="00734D5B" w:rsidRPr="00734D5B">
        <w:rPr>
          <w:rFonts w:asciiTheme="majorHAnsi" w:hAnsiTheme="majorHAnsi" w:cstheme="majorHAnsi"/>
          <w:b/>
          <w:bCs/>
          <w:sz w:val="20"/>
          <w:szCs w:val="20"/>
          <w:lang w:val="fr-FR"/>
        </w:rPr>
        <w:t>« for all »</w:t>
      </w:r>
      <w:r w:rsidR="00734D5B" w:rsidRPr="00734D5B">
        <w:rPr>
          <w:rFonts w:asciiTheme="majorHAnsi" w:hAnsiTheme="majorHAnsi" w:cstheme="majorHAnsi"/>
          <w:sz w:val="20"/>
          <w:szCs w:val="20"/>
          <w:lang w:val="fr-FR"/>
        </w:rPr>
        <w:t xml:space="preserve"> lors des projets jeunesse et en même temps vivre une expérience formidable avec leur famille et leurs amis. Que ce soit en sprint, sur 600m ou au triathlon – il y en a pour tout le monde. Le plaisir de bouger et l'expérience inoubliable sont au premier plan des projets jeunesse.</w:t>
      </w:r>
    </w:p>
    <w:p w14:paraId="0967FE0D" w14:textId="77777777" w:rsidR="00734D5B" w:rsidRPr="00734D5B" w:rsidRDefault="00734D5B" w:rsidP="00734D5B">
      <w:pPr>
        <w:rPr>
          <w:rFonts w:asciiTheme="majorHAnsi" w:hAnsiTheme="majorHAnsi" w:cstheme="majorHAnsi"/>
          <w:sz w:val="20"/>
          <w:szCs w:val="20"/>
          <w:lang w:val="fr-FR"/>
        </w:rPr>
      </w:pPr>
    </w:p>
    <w:p w14:paraId="74A4FDC0" w14:textId="5EBD1C19" w:rsidR="00855F52" w:rsidRPr="00734D5B" w:rsidRDefault="00734D5B" w:rsidP="00734D5B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734D5B">
        <w:rPr>
          <w:rFonts w:asciiTheme="majorHAnsi" w:hAnsiTheme="majorHAnsi" w:cstheme="majorHAnsi"/>
          <w:sz w:val="20"/>
          <w:szCs w:val="20"/>
          <w:lang w:val="fr-FR"/>
        </w:rPr>
        <w:t xml:space="preserve">En savoir plus : </w:t>
      </w:r>
      <w:hyperlink r:id="rId12" w:history="1">
        <w:r w:rsidRPr="00734D5B">
          <w:rPr>
            <w:rStyle w:val="Hyperlink"/>
            <w:rFonts w:asciiTheme="majorHAnsi" w:hAnsiTheme="majorHAnsi" w:cstheme="majorHAnsi"/>
            <w:sz w:val="20"/>
            <w:szCs w:val="20"/>
            <w:lang w:val="fr-FR"/>
          </w:rPr>
          <w:t>https://bit.ly/3Q0h8W9</w:t>
        </w:r>
      </w:hyperlink>
    </w:p>
    <w:p w14:paraId="5825C465" w14:textId="77777777" w:rsidR="00734D5B" w:rsidRDefault="00734D5B" w:rsidP="00734D5B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347D7224" w14:textId="77777777" w:rsidR="0086304E" w:rsidRPr="00734D5B" w:rsidRDefault="0086304E" w:rsidP="00734D5B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53C75A32" w14:textId="045428F3" w:rsidR="00855F52" w:rsidRDefault="003554BD" w:rsidP="00855F52">
      <w:pPr>
        <w:rPr>
          <w:rFonts w:asciiTheme="majorHAnsi" w:hAnsiTheme="majorHAnsi" w:cstheme="majorHAnsi"/>
          <w:b/>
          <w:bCs/>
          <w:color w:val="C00000"/>
          <w:lang w:val="fr-FR"/>
        </w:rPr>
      </w:pPr>
      <w:r w:rsidRPr="003554BD">
        <w:rPr>
          <w:rFonts w:asciiTheme="majorHAnsi" w:hAnsiTheme="majorHAnsi" w:cstheme="majorHAnsi"/>
          <w:b/>
          <w:bCs/>
          <w:color w:val="C00000"/>
          <w:lang w:val="fr-FR"/>
        </w:rPr>
        <w:t>Texte pour les fédérations / offices des sports</w:t>
      </w:r>
    </w:p>
    <w:p w14:paraId="25B9D0FC" w14:textId="77777777" w:rsidR="003554BD" w:rsidRPr="003554BD" w:rsidRDefault="003554BD" w:rsidP="00855F52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155B2D4B" w14:textId="7513AEA8" w:rsidR="00855F52" w:rsidRPr="00BD39D1" w:rsidRDefault="00BD39D1" w:rsidP="00855F52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  <w:r w:rsidRPr="00BD39D1">
        <w:rPr>
          <w:rFonts w:asciiTheme="majorHAnsi" w:hAnsiTheme="majorHAnsi" w:cstheme="majorHAnsi"/>
          <w:b/>
          <w:bCs/>
          <w:sz w:val="20"/>
          <w:szCs w:val="20"/>
          <w:lang w:val="fr-FR"/>
        </w:rPr>
        <w:t>Athlétisme – Possibilités de start pour les enfants et les jeunes en situation de handicap</w:t>
      </w:r>
    </w:p>
    <w:p w14:paraId="68EAA233" w14:textId="77777777" w:rsidR="00BD39D1" w:rsidRPr="00BD39D1" w:rsidRDefault="00BD39D1" w:rsidP="00855F52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7CFBD890" w14:textId="3730574D" w:rsidR="006B5795" w:rsidRPr="00734D5B" w:rsidRDefault="00BD39D1" w:rsidP="006B5795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C26F3D">
        <w:rPr>
          <w:rFonts w:asciiTheme="majorHAnsi" w:hAnsiTheme="majorHAnsi" w:cstheme="majorHAnsi"/>
          <w:sz w:val="20"/>
          <w:szCs w:val="20"/>
          <w:lang w:val="fr-FR"/>
        </w:rPr>
        <w:t>Tout le monde est bienvenu dans les projets jeunesse de Swiss Athletics, la fédération suisse d'athlétisme.</w:t>
      </w:r>
      <w:r w:rsidR="00CD310B">
        <w:rPr>
          <w:rFonts w:asciiTheme="majorHAnsi" w:hAnsiTheme="majorHAnsi" w:cstheme="majorHAnsi"/>
          <w:sz w:val="20"/>
          <w:szCs w:val="20"/>
          <w:lang w:val="fr-FR"/>
        </w:rPr>
        <w:t xml:space="preserve"> </w:t>
      </w:r>
      <w:r w:rsidR="006B5795" w:rsidRPr="00734D5B">
        <w:rPr>
          <w:rFonts w:asciiTheme="majorHAnsi" w:hAnsiTheme="majorHAnsi" w:cstheme="majorHAnsi"/>
          <w:sz w:val="20"/>
          <w:szCs w:val="20"/>
          <w:lang w:val="fr-FR"/>
        </w:rPr>
        <w:t xml:space="preserve">Les enfants et les jeunes âgés de 7 à 15 ans peuvent </w:t>
      </w:r>
      <w:r w:rsidR="003F7756" w:rsidRPr="00C26F3D">
        <w:rPr>
          <w:rFonts w:asciiTheme="majorHAnsi" w:hAnsiTheme="majorHAnsi" w:cstheme="majorHAnsi"/>
          <w:sz w:val="20"/>
          <w:szCs w:val="20"/>
          <w:lang w:val="fr-FR"/>
        </w:rPr>
        <w:t xml:space="preserve">se mesurer sportivement entre eux dans la catégorie </w:t>
      </w:r>
      <w:r w:rsidR="003F7756" w:rsidRPr="00C26F3D">
        <w:rPr>
          <w:rFonts w:asciiTheme="majorHAnsi" w:hAnsiTheme="majorHAnsi" w:cstheme="majorHAnsi"/>
          <w:b/>
          <w:bCs/>
          <w:sz w:val="20"/>
          <w:szCs w:val="20"/>
          <w:lang w:val="fr-FR"/>
        </w:rPr>
        <w:t>« for all »</w:t>
      </w:r>
      <w:r w:rsidR="003F7756">
        <w:rPr>
          <w:rFonts w:asciiTheme="majorHAnsi" w:hAnsiTheme="majorHAnsi" w:cstheme="majorHAnsi"/>
          <w:b/>
          <w:bCs/>
          <w:sz w:val="20"/>
          <w:szCs w:val="20"/>
          <w:lang w:val="fr-FR"/>
        </w:rPr>
        <w:t xml:space="preserve">, </w:t>
      </w:r>
      <w:r w:rsidR="006B5795" w:rsidRPr="00734D5B">
        <w:rPr>
          <w:rFonts w:asciiTheme="majorHAnsi" w:hAnsiTheme="majorHAnsi" w:cstheme="majorHAnsi"/>
          <w:sz w:val="20"/>
          <w:szCs w:val="20"/>
          <w:lang w:val="fr-FR"/>
        </w:rPr>
        <w:t>goûter l’ambiance de la compétition et en même temps vivre une expérience formidable avec leur famille et leurs amis. Que ce soit en sprint, sur 600m ou au triathlon – il y en a pour tout le monde. Le plaisir de bouger et l'expérience inoubliable sont au premier plan des projets jeunesse.</w:t>
      </w:r>
    </w:p>
    <w:p w14:paraId="27419BC7" w14:textId="77777777" w:rsidR="00855F52" w:rsidRPr="007B62FA" w:rsidRDefault="00855F52" w:rsidP="00855F52">
      <w:pPr>
        <w:rPr>
          <w:rFonts w:asciiTheme="majorHAnsi" w:hAnsiTheme="majorHAnsi" w:cstheme="majorHAnsi"/>
          <w:sz w:val="20"/>
          <w:szCs w:val="20"/>
          <w:lang w:val="fr-FR"/>
        </w:rPr>
      </w:pPr>
    </w:p>
    <w:p w14:paraId="50747E96" w14:textId="77777777" w:rsidR="00CD310B" w:rsidRPr="00734D5B" w:rsidRDefault="00CD310B" w:rsidP="00CD310B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734D5B">
        <w:rPr>
          <w:rFonts w:asciiTheme="majorHAnsi" w:hAnsiTheme="majorHAnsi" w:cstheme="majorHAnsi"/>
          <w:sz w:val="20"/>
          <w:szCs w:val="20"/>
          <w:lang w:val="fr-FR"/>
        </w:rPr>
        <w:t xml:space="preserve">En savoir plus : </w:t>
      </w:r>
      <w:hyperlink r:id="rId13" w:history="1">
        <w:r w:rsidRPr="00734D5B">
          <w:rPr>
            <w:rStyle w:val="Hyperlink"/>
            <w:rFonts w:asciiTheme="majorHAnsi" w:hAnsiTheme="majorHAnsi" w:cstheme="majorHAnsi"/>
            <w:sz w:val="20"/>
            <w:szCs w:val="20"/>
            <w:lang w:val="fr-FR"/>
          </w:rPr>
          <w:t>https://bit.ly/3Q0h8W9</w:t>
        </w:r>
      </w:hyperlink>
    </w:p>
    <w:p w14:paraId="354E618F" w14:textId="77777777" w:rsidR="00855F52" w:rsidRPr="00CD310B" w:rsidRDefault="00855F52" w:rsidP="00855F52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1B0187CA" w14:textId="77777777" w:rsidR="00855F52" w:rsidRPr="00CD310B" w:rsidRDefault="00855F52" w:rsidP="00855F52">
      <w:pPr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p w14:paraId="68C57D1A" w14:textId="5FEA7D72" w:rsidR="00855F52" w:rsidRDefault="00D1643D" w:rsidP="00855F52">
      <w:pPr>
        <w:rPr>
          <w:rFonts w:asciiTheme="majorHAnsi" w:hAnsiTheme="majorHAnsi" w:cstheme="majorHAnsi"/>
          <w:b/>
          <w:bCs/>
          <w:color w:val="C00000"/>
        </w:rPr>
      </w:pPr>
      <w:r w:rsidRPr="00D1643D">
        <w:rPr>
          <w:rFonts w:asciiTheme="majorHAnsi" w:hAnsiTheme="majorHAnsi" w:cstheme="majorHAnsi"/>
          <w:b/>
          <w:bCs/>
          <w:color w:val="C00000"/>
        </w:rPr>
        <w:t>Texte pour les médias sociaux</w:t>
      </w:r>
    </w:p>
    <w:p w14:paraId="1B02D72E" w14:textId="77777777" w:rsidR="00D1643D" w:rsidRPr="00A0620E" w:rsidRDefault="00D1643D" w:rsidP="00855F52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05497626" w14:textId="286F1F8F" w:rsidR="003E1405" w:rsidRPr="0019062A" w:rsidRDefault="003E1405" w:rsidP="003E1405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A874E0">
        <w:rPr>
          <w:rFonts w:asciiTheme="majorHAnsi" w:hAnsiTheme="majorHAnsi" w:cstheme="majorHAnsi"/>
          <w:sz w:val="20"/>
          <w:szCs w:val="20"/>
          <w:lang w:val="fr-FR"/>
        </w:rPr>
        <w:t xml:space="preserve">Tout le monde est bienvenu dans les projets jeunesse de Swiss Athletics. </w:t>
      </w:r>
      <w:r w:rsidRPr="0019062A">
        <w:rPr>
          <w:rFonts w:asciiTheme="majorHAnsi" w:hAnsiTheme="majorHAnsi" w:cstheme="majorHAnsi"/>
          <w:sz w:val="20"/>
          <w:szCs w:val="20"/>
          <w:lang w:val="fr-FR"/>
        </w:rPr>
        <w:t>Cette saison les enfants et les jeunes en situation de handicap peuvent à nouveau goûter l’ambiance de la compétition et se mesurer sportivement les uns aux autres dans la catégorie « for all ». Le plaisir de bouger et l'expérience inoubliable sont au premier plan des projets jeunesse.</w:t>
      </w:r>
    </w:p>
    <w:p w14:paraId="21D36858" w14:textId="77777777" w:rsidR="00F6635B" w:rsidRPr="003E1405" w:rsidRDefault="00F6635B" w:rsidP="00855F52">
      <w:pPr>
        <w:rPr>
          <w:rFonts w:asciiTheme="majorHAnsi" w:hAnsiTheme="majorHAnsi" w:cstheme="majorHAnsi"/>
          <w:sz w:val="20"/>
          <w:szCs w:val="20"/>
          <w:lang w:val="fr-FR"/>
        </w:rPr>
      </w:pPr>
    </w:p>
    <w:p w14:paraId="17276032" w14:textId="77777777" w:rsidR="003E1405" w:rsidRPr="00734D5B" w:rsidRDefault="003E1405" w:rsidP="003E1405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734D5B">
        <w:rPr>
          <w:rFonts w:asciiTheme="majorHAnsi" w:hAnsiTheme="majorHAnsi" w:cstheme="majorHAnsi"/>
          <w:sz w:val="20"/>
          <w:szCs w:val="20"/>
          <w:lang w:val="fr-FR"/>
        </w:rPr>
        <w:t xml:space="preserve">En savoir plus : </w:t>
      </w:r>
      <w:hyperlink r:id="rId14" w:history="1">
        <w:r w:rsidRPr="00734D5B">
          <w:rPr>
            <w:rStyle w:val="Hyperlink"/>
            <w:rFonts w:asciiTheme="majorHAnsi" w:hAnsiTheme="majorHAnsi" w:cstheme="majorHAnsi"/>
            <w:sz w:val="20"/>
            <w:szCs w:val="20"/>
            <w:lang w:val="fr-FR"/>
          </w:rPr>
          <w:t>https://bit.ly/3Q0h8W9</w:t>
        </w:r>
      </w:hyperlink>
    </w:p>
    <w:p w14:paraId="568EB058" w14:textId="4656C239" w:rsidR="00F6635B" w:rsidRPr="003E1405" w:rsidRDefault="00F6635B">
      <w:pPr>
        <w:spacing w:line="240" w:lineRule="atLeast"/>
        <w:rPr>
          <w:rStyle w:val="Hyperlink"/>
          <w:rFonts w:asciiTheme="majorHAnsi" w:hAnsiTheme="majorHAnsi" w:cstheme="majorHAnsi"/>
          <w:sz w:val="20"/>
          <w:szCs w:val="20"/>
          <w:lang w:val="fr-FR"/>
        </w:rPr>
      </w:pPr>
      <w:r w:rsidRPr="003E1405">
        <w:rPr>
          <w:rStyle w:val="Hyperlink"/>
          <w:rFonts w:asciiTheme="majorHAnsi" w:hAnsiTheme="majorHAnsi" w:cstheme="majorHAnsi"/>
          <w:sz w:val="20"/>
          <w:szCs w:val="20"/>
          <w:lang w:val="fr-FR"/>
        </w:rPr>
        <w:br w:type="page"/>
      </w:r>
    </w:p>
    <w:p w14:paraId="0965DEC6" w14:textId="77777777" w:rsidR="00855F52" w:rsidRPr="003E1405" w:rsidRDefault="00855F52" w:rsidP="00855F52">
      <w:pPr>
        <w:rPr>
          <w:rStyle w:val="Hyperlink"/>
          <w:rFonts w:asciiTheme="majorHAnsi" w:hAnsiTheme="majorHAnsi" w:cstheme="majorHAnsi"/>
          <w:sz w:val="20"/>
          <w:szCs w:val="20"/>
          <w:lang w:val="fr-FR"/>
        </w:rPr>
      </w:pPr>
    </w:p>
    <w:p w14:paraId="70C3D6CA" w14:textId="413A9A87" w:rsidR="00855F52" w:rsidRDefault="00336DF2" w:rsidP="00855F52">
      <w:pPr>
        <w:rPr>
          <w:rFonts w:asciiTheme="majorHAnsi" w:hAnsiTheme="majorHAnsi" w:cstheme="majorHAnsi"/>
          <w:b/>
          <w:bCs/>
          <w:color w:val="C00000"/>
        </w:rPr>
      </w:pPr>
      <w:r w:rsidRPr="00336DF2">
        <w:rPr>
          <w:rFonts w:asciiTheme="majorHAnsi" w:hAnsiTheme="majorHAnsi" w:cstheme="majorHAnsi"/>
          <w:b/>
          <w:bCs/>
          <w:color w:val="C00000"/>
        </w:rPr>
        <w:t>Sélection de photos</w:t>
      </w:r>
    </w:p>
    <w:p w14:paraId="422483A6" w14:textId="77777777" w:rsidR="00336DF2" w:rsidRPr="00A0620E" w:rsidRDefault="00336DF2" w:rsidP="00855F52">
      <w:pPr>
        <w:rPr>
          <w:rFonts w:asciiTheme="majorHAnsi" w:hAnsiTheme="majorHAnsi" w:cstheme="majorHAnsi"/>
          <w:sz w:val="20"/>
          <w:szCs w:val="20"/>
        </w:rPr>
      </w:pP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5F52" w:rsidRPr="00A0620E" w14:paraId="07AAAAD8" w14:textId="77777777" w:rsidTr="00861413">
        <w:tc>
          <w:tcPr>
            <w:tcW w:w="4531" w:type="dxa"/>
          </w:tcPr>
          <w:p w14:paraId="2413EF95" w14:textId="77777777" w:rsidR="00855F52" w:rsidRPr="00A0620E" w:rsidRDefault="00855F52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BDAE5B2" w14:textId="694974CF" w:rsidR="00855F52" w:rsidRPr="00A0620E" w:rsidRDefault="003D7058" w:rsidP="0086141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Source</w:t>
            </w:r>
          </w:p>
        </w:tc>
      </w:tr>
      <w:tr w:rsidR="00855F52" w:rsidRPr="00A0620E" w14:paraId="79D1A6D9" w14:textId="77777777" w:rsidTr="00861413">
        <w:trPr>
          <w:trHeight w:val="1924"/>
        </w:trPr>
        <w:tc>
          <w:tcPr>
            <w:tcW w:w="4531" w:type="dxa"/>
          </w:tcPr>
          <w:p w14:paraId="3968D764" w14:textId="77777777" w:rsidR="00855F52" w:rsidRPr="00A0620E" w:rsidRDefault="00855F52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0620E">
              <w:rPr>
                <w:rFonts w:asciiTheme="majorHAnsi" w:hAnsiTheme="majorHAnsi" w:cstheme="majorHAnsi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72DDE3A" wp14:editId="05B31B42">
                  <wp:extent cx="1743521" cy="1163117"/>
                  <wp:effectExtent l="0" t="0" r="0" b="0"/>
                  <wp:docPr id="2075629447" name="Grafik 1" descr="Ein Bild, das draußen, Himmel, Gras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629447" name="Grafik 1" descr="Ein Bild, das draußen, Himmel, Gras, Perso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92" cy="116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61BF6A4" w14:textId="77777777" w:rsidR="00855F52" w:rsidRPr="00A0620E" w:rsidRDefault="00855F52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0620E">
              <w:rPr>
                <w:rFonts w:asciiTheme="majorHAnsi" w:hAnsiTheme="majorHAnsi" w:cstheme="majorHAnsi"/>
                <w:sz w:val="20"/>
                <w:szCs w:val="20"/>
              </w:rPr>
              <w:t>Swiss Athletics</w:t>
            </w:r>
          </w:p>
        </w:tc>
      </w:tr>
      <w:tr w:rsidR="00855F52" w:rsidRPr="00A0620E" w14:paraId="624895A2" w14:textId="77777777" w:rsidTr="00861413">
        <w:trPr>
          <w:trHeight w:val="1965"/>
        </w:trPr>
        <w:tc>
          <w:tcPr>
            <w:tcW w:w="4531" w:type="dxa"/>
          </w:tcPr>
          <w:p w14:paraId="7AFAD8A7" w14:textId="15F85BED" w:rsidR="00855F52" w:rsidRPr="00A0620E" w:rsidRDefault="009F3CF8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drawing>
                <wp:inline distT="0" distB="0" distL="0" distR="0" wp14:anchorId="73EB5568" wp14:editId="6093C8D2">
                  <wp:extent cx="1742933" cy="1162800"/>
                  <wp:effectExtent l="0" t="0" r="0" b="0"/>
                  <wp:docPr id="192691448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933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1EFA98F" w14:textId="08E983CC" w:rsidR="00855F52" w:rsidRPr="00A0620E" w:rsidRDefault="00BD1A9D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D1A9D">
              <w:rPr>
                <w:rFonts w:asciiTheme="majorHAnsi" w:hAnsiTheme="majorHAnsi" w:cstheme="majorHAnsi"/>
                <w:sz w:val="20"/>
                <w:szCs w:val="20"/>
              </w:rPr>
              <w:t>Oliver Rüegsegger</w:t>
            </w:r>
          </w:p>
        </w:tc>
      </w:tr>
      <w:tr w:rsidR="00855F52" w:rsidRPr="00A0620E" w14:paraId="736A152F" w14:textId="77777777" w:rsidTr="00861413">
        <w:trPr>
          <w:trHeight w:val="1993"/>
        </w:trPr>
        <w:tc>
          <w:tcPr>
            <w:tcW w:w="4531" w:type="dxa"/>
          </w:tcPr>
          <w:p w14:paraId="15A15B06" w14:textId="77777777" w:rsidR="00855F52" w:rsidRPr="00A0620E" w:rsidRDefault="00855F52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0620E">
              <w:rPr>
                <w:rFonts w:asciiTheme="majorHAnsi" w:hAnsiTheme="majorHAnsi" w:cstheme="majorHAnsi"/>
                <w:noProof/>
                <w:sz w:val="20"/>
                <w:szCs w:val="20"/>
              </w:rPr>
              <w:drawing>
                <wp:inline distT="0" distB="0" distL="0" distR="0" wp14:anchorId="73C7AD8C" wp14:editId="042C28BC">
                  <wp:extent cx="1742400" cy="1161472"/>
                  <wp:effectExtent l="0" t="0" r="0" b="635"/>
                  <wp:docPr id="404187470" name="Grafik 4" descr="Ein Bild, das Person, draußen, Kleidung, Gra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187470" name="Grafik 4" descr="Ein Bild, das Person, draußen, Kleidung, Gras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400" cy="1161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6A2DA043" w14:textId="77777777" w:rsidR="00855F52" w:rsidRPr="00A0620E" w:rsidRDefault="00855F52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0620E">
              <w:rPr>
                <w:rFonts w:asciiTheme="majorHAnsi" w:hAnsiTheme="majorHAnsi" w:cstheme="majorHAnsi"/>
                <w:sz w:val="20"/>
                <w:szCs w:val="20"/>
              </w:rPr>
              <w:t>PluSport</w:t>
            </w:r>
          </w:p>
        </w:tc>
      </w:tr>
      <w:tr w:rsidR="00855F52" w:rsidRPr="00A0620E" w14:paraId="711B3E65" w14:textId="77777777" w:rsidTr="00861413">
        <w:trPr>
          <w:trHeight w:val="1965"/>
        </w:trPr>
        <w:tc>
          <w:tcPr>
            <w:tcW w:w="4531" w:type="dxa"/>
          </w:tcPr>
          <w:p w14:paraId="47BBAD07" w14:textId="4A73B42C" w:rsidR="00855F52" w:rsidRPr="00A0620E" w:rsidRDefault="00FD5315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drawing>
                <wp:inline distT="0" distB="0" distL="0" distR="0" wp14:anchorId="53D3DD9D" wp14:editId="68855A55">
                  <wp:extent cx="1744200" cy="1162800"/>
                  <wp:effectExtent l="0" t="0" r="8890" b="0"/>
                  <wp:docPr id="48551754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200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5E9B040" w14:textId="00180BB0" w:rsidR="00855F52" w:rsidRPr="00A0620E" w:rsidRDefault="00522DA6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athle.ch</w:t>
            </w:r>
          </w:p>
        </w:tc>
      </w:tr>
      <w:tr w:rsidR="00855F52" w:rsidRPr="00A0620E" w14:paraId="1282EB0B" w14:textId="77777777" w:rsidTr="00861413">
        <w:trPr>
          <w:trHeight w:val="1965"/>
        </w:trPr>
        <w:tc>
          <w:tcPr>
            <w:tcW w:w="4531" w:type="dxa"/>
          </w:tcPr>
          <w:p w14:paraId="3D359CE8" w14:textId="35BAE57E" w:rsidR="00855F52" w:rsidRPr="00A0620E" w:rsidRDefault="006762B3" w:rsidP="00861413">
            <w:pPr>
              <w:rPr>
                <w:rFonts w:asciiTheme="majorHAnsi" w:hAnsiTheme="majorHAnsi" w:cstheme="majorHAnsi"/>
                <w:noProof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drawing>
                <wp:inline distT="0" distB="0" distL="0" distR="0" wp14:anchorId="5E02D276" wp14:editId="67ED70FA">
                  <wp:extent cx="1742933" cy="1162800"/>
                  <wp:effectExtent l="0" t="0" r="0" b="0"/>
                  <wp:docPr id="14058837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933" cy="11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4CD13FA1" w14:textId="04E5334B" w:rsidR="00855F52" w:rsidRPr="00A0620E" w:rsidRDefault="006762B3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PluSport</w:t>
            </w:r>
          </w:p>
        </w:tc>
      </w:tr>
      <w:tr w:rsidR="00855F52" w:rsidRPr="00A0620E" w14:paraId="276E8359" w14:textId="77777777" w:rsidTr="00861413">
        <w:trPr>
          <w:trHeight w:val="1979"/>
        </w:trPr>
        <w:tc>
          <w:tcPr>
            <w:tcW w:w="4531" w:type="dxa"/>
          </w:tcPr>
          <w:p w14:paraId="437FB985" w14:textId="77777777" w:rsidR="00855F52" w:rsidRPr="00A0620E" w:rsidRDefault="00855F52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0620E">
              <w:rPr>
                <w:rFonts w:asciiTheme="majorHAnsi" w:hAnsiTheme="majorHAnsi" w:cstheme="majorHAnsi"/>
                <w:noProof/>
                <w:sz w:val="20"/>
                <w:szCs w:val="20"/>
              </w:rPr>
              <w:drawing>
                <wp:inline distT="0" distB="0" distL="0" distR="0" wp14:anchorId="178D47AA" wp14:editId="22031169">
                  <wp:extent cx="1732137" cy="1155522"/>
                  <wp:effectExtent l="0" t="0" r="1905" b="6985"/>
                  <wp:docPr id="1311687284" name="Grafik 6" descr="Ein Bild, das Person, Sport, draußen, Schuhwer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1687284" name="Grafik 6" descr="Ein Bild, das Person, Sport, draußen, Schuhwerk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213" cy="116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5FD09D2" w14:textId="77777777" w:rsidR="00855F52" w:rsidRPr="00A0620E" w:rsidRDefault="00855F52" w:rsidP="0086141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0620E">
              <w:rPr>
                <w:rFonts w:asciiTheme="majorHAnsi" w:hAnsiTheme="majorHAnsi" w:cstheme="majorHAnsi"/>
                <w:sz w:val="20"/>
                <w:szCs w:val="20"/>
              </w:rPr>
              <w:t>athletix.ch</w:t>
            </w:r>
          </w:p>
        </w:tc>
      </w:tr>
    </w:tbl>
    <w:p w14:paraId="19EC6380" w14:textId="77777777" w:rsidR="00A445D7" w:rsidRPr="00A0620E" w:rsidRDefault="00A445D7">
      <w:pPr>
        <w:rPr>
          <w:rFonts w:asciiTheme="majorHAnsi" w:hAnsiTheme="majorHAnsi" w:cstheme="majorHAnsi"/>
        </w:rPr>
      </w:pPr>
    </w:p>
    <w:sectPr w:rsidR="00A445D7" w:rsidRPr="00A0620E" w:rsidSect="00855F52">
      <w:headerReference w:type="default" r:id="rId21"/>
      <w:footerReference w:type="default" r:id="rId22"/>
      <w:headerReference w:type="first" r:id="rId23"/>
      <w:footerReference w:type="first" r:id="rId24"/>
      <w:type w:val="continuous"/>
      <w:pgSz w:w="11906" w:h="16838"/>
      <w:pgMar w:top="1418" w:right="1134" w:bottom="1701" w:left="1134" w:header="141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ABB5E" w14:textId="77777777" w:rsidR="00855F52" w:rsidRDefault="00855F52" w:rsidP="00F91D37">
      <w:r>
        <w:separator/>
      </w:r>
    </w:p>
  </w:endnote>
  <w:endnote w:type="continuationSeparator" w:id="0">
    <w:p w14:paraId="6EDC5EAF" w14:textId="77777777" w:rsidR="00855F52" w:rsidRDefault="00855F52" w:rsidP="00F91D37">
      <w:r>
        <w:continuationSeparator/>
      </w:r>
    </w:p>
  </w:endnote>
  <w:endnote w:type="continuationNotice" w:id="1">
    <w:p w14:paraId="1A842F8D" w14:textId="77777777" w:rsidR="003B3C7E" w:rsidRDefault="003B3C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NeueLT Com 55 Roman">
    <w:altName w:val="Arial"/>
    <w:charset w:val="00"/>
    <w:family w:val="swiss"/>
    <w:pitch w:val="variable"/>
    <w:sig w:usb0="8000008F" w:usb1="10002042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1E794" w14:textId="77777777" w:rsidR="006C62E1" w:rsidRDefault="002C676C" w:rsidP="007A6A87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58244" behindDoc="0" locked="1" layoutInCell="1" allowOverlap="1" wp14:anchorId="76B06856" wp14:editId="689FA1ED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6843600" cy="957600"/>
              <wp:effectExtent l="0" t="0" r="0" b="0"/>
              <wp:wrapNone/>
              <wp:docPr id="304589288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3600" cy="957600"/>
                        <a:chOff x="0" y="0"/>
                        <a:chExt cx="6843395" cy="959409"/>
                      </a:xfrm>
                    </wpg:grpSpPr>
                    <pic:pic xmlns:pic="http://schemas.openxmlformats.org/drawingml/2006/picture">
                      <pic:nvPicPr>
                        <pic:cNvPr id="1917487953" name="Grafik 1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723331" y="0"/>
                          <a:ext cx="910590" cy="687070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742002289" name="Gruppieren 16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g:cNvPr>
                      <wpg:cNvGrpSpPr/>
                      <wpg:grpSpPr>
                        <a:xfrm>
                          <a:off x="0" y="218364"/>
                          <a:ext cx="6843395" cy="741045"/>
                          <a:chOff x="0" y="228480"/>
                          <a:chExt cx="6842191" cy="742709"/>
                        </a:xfrm>
                      </wpg:grpSpPr>
                      <pic:pic xmlns:pic="http://schemas.openxmlformats.org/drawingml/2006/picture">
                        <pic:nvPicPr>
                          <pic:cNvPr id="1630152732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rcRect/>
                          <a:stretch/>
                        </pic:blipFill>
                        <pic:spPr>
                          <a:xfrm>
                            <a:off x="723331" y="228480"/>
                            <a:ext cx="6118860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89875741" name="Rechteck 19"/>
                        <wps:cNvSpPr/>
                        <wps:spPr>
                          <a:xfrm>
                            <a:off x="0" y="457200"/>
                            <a:ext cx="652783" cy="513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D1AAAE" id="Gruppieren 13" o:spid="_x0000_s1026" style="position:absolute;margin-left:0;margin-top:0;width:538.85pt;height:75.4pt;z-index:251658244;mso-position-horizontal:left;mso-position-horizontal-relative:page;mso-position-vertical:bottom;mso-position-vertical-relative:page;mso-width-relative:margin;mso-height-relative:margin" coordsize="68433,959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left:7233;width:9106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">
                <v:imagedata r:id="rId3" o:title=""/>
              </v:shape>
              <v:group id="Gruppieren 16" o:spid="_x0000_s1028" alt="&quot;&quot;" style="position:absolute;top:2183;width:68433;height:7411" coordorigin=",2284" coordsize="68421,7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">
                <v:shape id="Grafik 18" o:spid="_x0000_s1029" type="#_x0000_t75" style="position:absolute;left:7233;top:2284;width:61188;height:3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">
                  <v:imagedata r:id="rId4" o:title=""/>
                </v:shape>
                <v:rect id="Rechteck 19" o:spid="_x0000_s1030" style="position:absolute;top:4572;width:6527;height:5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" filled="f" stroked="f" strokeweight="2pt"/>
              </v:group>
              <w10:wrap anchorx="page" anchory="page"/>
              <w10:anchorlock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C51CF" w14:textId="77777777" w:rsidR="004F4F0F" w:rsidRDefault="005071A6">
    <w:pPr>
      <w:pStyle w:val="Fuzeile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1" layoutInCell="1" allowOverlap="1" wp14:anchorId="09D6346E" wp14:editId="79A612C2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6843600" cy="957600"/>
              <wp:effectExtent l="0" t="0" r="0" b="0"/>
              <wp:wrapNone/>
              <wp:docPr id="77109835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3600" cy="957600"/>
                        <a:chOff x="0" y="0"/>
                        <a:chExt cx="6843395" cy="959409"/>
                      </a:xfrm>
                    </wpg:grpSpPr>
                    <pic:pic xmlns:pic="http://schemas.openxmlformats.org/drawingml/2006/picture">
                      <pic:nvPicPr>
                        <pic:cNvPr id="402656088" name="Grafik 1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723331" y="0"/>
                          <a:ext cx="910590" cy="687070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1474192003" name="Gruppieren 16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g:cNvPr>
                      <wpg:cNvGrpSpPr/>
                      <wpg:grpSpPr>
                        <a:xfrm>
                          <a:off x="0" y="218364"/>
                          <a:ext cx="6843395" cy="741045"/>
                          <a:chOff x="0" y="228480"/>
                          <a:chExt cx="6842191" cy="742709"/>
                        </a:xfrm>
                      </wpg:grpSpPr>
                      <pic:pic xmlns:pic="http://schemas.openxmlformats.org/drawingml/2006/picture">
                        <pic:nvPicPr>
                          <pic:cNvPr id="1041194482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2"/>
                          <a:srcRect/>
                          <a:stretch/>
                        </pic:blipFill>
                        <pic:spPr>
                          <a:xfrm>
                            <a:off x="723331" y="228480"/>
                            <a:ext cx="6118860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1197085" name="Rechteck 19"/>
                        <wps:cNvSpPr/>
                        <wps:spPr>
                          <a:xfrm>
                            <a:off x="0" y="457200"/>
                            <a:ext cx="652783" cy="513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F2DE5AA" id="Gruppieren 13" o:spid="_x0000_s1026" style="position:absolute;margin-left:0;margin-top:0;width:538.85pt;height:75.4pt;z-index:251658243;mso-position-horizontal:left;mso-position-horizontal-relative:page;mso-position-vertical:bottom;mso-position-vertical-relative:page;mso-width-relative:margin;mso-height-relative:margin" coordsize="68433,959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left:7233;width:9106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">
                <v:imagedata r:id="rId3" o:title=""/>
              </v:shape>
              <v:group id="Gruppieren 16" o:spid="_x0000_s1028" alt="&quot;&quot;" style="position:absolute;top:2183;width:68433;height:7411" coordorigin=",2284" coordsize="68421,7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">
                <v:shape id="Grafik 18" o:spid="_x0000_s1029" type="#_x0000_t75" style="position:absolute;left:7233;top:2284;width:61188;height:3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">
                  <v:imagedata r:id="rId4" o:title=""/>
                </v:shape>
                <v:rect id="Rechteck 19" o:spid="_x0000_s1030" style="position:absolute;top:4572;width:6527;height:5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" filled="f" stroked="f" strokeweight="2pt"/>
              </v:group>
              <w10:wrap anchorx="page" anchory="page"/>
              <w10:anchorlock/>
            </v:group>
          </w:pict>
        </mc:Fallback>
      </mc:AlternateContent>
    </w:r>
  </w:p>
  <w:p w14:paraId="4C0B601E" w14:textId="77777777" w:rsidR="002E6DE9" w:rsidRPr="004F4F0F" w:rsidRDefault="002E6DE9">
    <w:pPr>
      <w:pStyle w:val="Fuzeile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4DC0B" w14:textId="77777777" w:rsidR="00855F52" w:rsidRDefault="00855F52" w:rsidP="00F91D37">
      <w:r>
        <w:separator/>
      </w:r>
    </w:p>
  </w:footnote>
  <w:footnote w:type="continuationSeparator" w:id="0">
    <w:p w14:paraId="4FCD884E" w14:textId="77777777" w:rsidR="00855F52" w:rsidRDefault="00855F52" w:rsidP="00F91D37">
      <w:r>
        <w:continuationSeparator/>
      </w:r>
    </w:p>
  </w:footnote>
  <w:footnote w:type="continuationNotice" w:id="1">
    <w:p w14:paraId="0AC6CDB7" w14:textId="77777777" w:rsidR="003B3C7E" w:rsidRDefault="003B3C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97EC1" w14:textId="77777777" w:rsidR="005C6148" w:rsidRPr="00D00E26" w:rsidRDefault="007A6A87" w:rsidP="00B81962">
    <w:pPr>
      <w:pStyle w:val="Kopfzeile"/>
    </w:pPr>
    <w:r>
      <mc:AlternateContent>
        <mc:Choice Requires="wpg">
          <w:drawing>
            <wp:anchor distT="0" distB="0" distL="114300" distR="114300" simplePos="0" relativeHeight="251658240" behindDoc="0" locked="1" layoutInCell="1" allowOverlap="1" wp14:anchorId="2C35E82E" wp14:editId="2B18EFB3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904365" cy="859790"/>
              <wp:effectExtent l="0" t="0" r="635" b="0"/>
              <wp:wrapNone/>
              <wp:docPr id="1293556613" name="Gruppieren 1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04672" cy="859790"/>
                        <a:chOff x="0" y="0"/>
                        <a:chExt cx="1905674" cy="859155"/>
                      </a:xfrm>
                    </wpg:grpSpPr>
                    <pic:pic xmlns:pic="http://schemas.openxmlformats.org/drawingml/2006/picture">
                      <pic:nvPicPr>
                        <pic:cNvPr id="1579228250" name="Grafik 1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721399" y="396875"/>
                          <a:ext cx="1184275" cy="462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7581885" name="Rechteck 13"/>
                      <wps:cNvSpPr/>
                      <wps:spPr>
                        <a:xfrm>
                          <a:off x="0" y="0"/>
                          <a:ext cx="367200" cy="29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F13F0A" id="Gruppieren 14" o:spid="_x0000_s1026" alt="&quot;&quot;" style="position:absolute;margin-left:0;margin-top:0;width:149.95pt;height:67.7pt;z-index:251658240;mso-position-horizontal:left;mso-position-horizontal-relative:page;mso-position-vertical:top;mso-position-vertical-relative:page;mso-width-relative:margin;mso-height-relative:margin" coordsize="19056,859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left:7213;top:3968;width:11843;height:46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">
                <v:imagedata r:id="rId2" o:title=""/>
              </v:shape>
              <v:rect id="Rechteck 13" o:spid="_x0000_s1028" style="position:absolute;width:3672;height:2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" filled="f" stroked="f" strokeweight="2pt"/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4EFB8" w14:textId="77777777" w:rsidR="00157E57" w:rsidRDefault="00157E57" w:rsidP="00B81962">
    <w:pPr>
      <w:pStyle w:val="Kopfzeile"/>
    </w:pPr>
    <w:r w:rsidRPr="00B81962">
      <mc:AlternateContent>
        <mc:Choice Requires="wpg">
          <w:drawing>
            <wp:anchor distT="0" distB="0" distL="114300" distR="114300" simplePos="0" relativeHeight="251658242" behindDoc="0" locked="1" layoutInCell="1" allowOverlap="1" wp14:anchorId="4F13F682" wp14:editId="4BE4CB44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3362400" cy="853200"/>
              <wp:effectExtent l="0" t="0" r="0" b="4445"/>
              <wp:wrapNone/>
              <wp:docPr id="1521171324" name="Gruppieren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62400" cy="852104"/>
                        <a:chOff x="-189759" y="0"/>
                        <a:chExt cx="3369634" cy="853686"/>
                      </a:xfrm>
                    </wpg:grpSpPr>
                    <pic:pic xmlns:pic="http://schemas.openxmlformats.org/drawingml/2006/picture">
                      <pic:nvPicPr>
                        <pic:cNvPr id="1931030" name="Grafik 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/>
                      </pic:blipFill>
                      <pic:spPr>
                        <a:xfrm>
                          <a:off x="-189759" y="413375"/>
                          <a:ext cx="2650959" cy="44031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895469387" name="Rechteck 16"/>
                      <wps:cNvSpPr/>
                      <wps:spPr>
                        <a:xfrm>
                          <a:off x="2708275" y="0"/>
                          <a:ext cx="471600" cy="33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2E74F9" id="Gruppieren 17" o:spid="_x0000_s1026" alt="&quot;&quot;" style="position:absolute;margin-left:213.55pt;margin-top:0;width:264.75pt;height:67.2pt;z-index:251658242;mso-position-horizontal:right;mso-position-horizontal-relative:page;mso-position-vertical:top;mso-position-vertical-relative:page;mso-width-relative:margin;mso-height-relative:margin" coordorigin="-1897" coordsize="33696,85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5" o:spid="_x0000_s1027" type="#_x0000_t75" style="position:absolute;left:-1897;top:4133;width:26509;height:44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">
                <v:imagedata r:id="rId2" o:title=""/>
              </v:shape>
              <v:rect id="Rechteck 16" o:spid="_x0000_s1028" style="position:absolute;left:27082;width:4716;height:3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" filled="f" stroked="f" strokeweight="2pt"/>
              <w10:wrap anchorx="page" anchory="page"/>
              <w10:anchorlock/>
            </v:group>
          </w:pict>
        </mc:Fallback>
      </mc:AlternateContent>
    </w:r>
    <w:r>
      <w:drawing>
        <wp:anchor distT="0" distB="0" distL="114300" distR="114300" simplePos="0" relativeHeight="251658241" behindDoc="0" locked="1" layoutInCell="1" allowOverlap="1" wp14:anchorId="2356DB14" wp14:editId="561F4CE8">
          <wp:simplePos x="0" y="0"/>
          <wp:positionH relativeFrom="page">
            <wp:posOffset>720090</wp:posOffset>
          </wp:positionH>
          <wp:positionV relativeFrom="page">
            <wp:posOffset>396240</wp:posOffset>
          </wp:positionV>
          <wp:extent cx="1184400" cy="464400"/>
          <wp:effectExtent l="0" t="0" r="0" b="0"/>
          <wp:wrapNone/>
          <wp:docPr id="621969785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7987481" name="Grafik 1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84400" cy="46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8D2755" w14:textId="77777777" w:rsidR="000B2B1A" w:rsidRPr="00B11BC7" w:rsidRDefault="000B2B1A" w:rsidP="00B81962">
    <w:pPr>
      <w:pStyle w:val="Kopfzeile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905AC"/>
    <w:multiLevelType w:val="multilevel"/>
    <w:tmpl w:val="E72E52CA"/>
    <w:lvl w:ilvl="0">
      <w:start w:val="1"/>
      <w:numFmt w:val="bullet"/>
      <w:lvlText w:val="‒"/>
      <w:lvlJc w:val="left"/>
      <w:pPr>
        <w:ind w:left="284" w:hanging="284"/>
      </w:pPr>
      <w:rPr>
        <w:rFonts w:ascii="Calibri" w:hAnsi="Calibri" w:cs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cs="Arial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35164E8"/>
    <w:multiLevelType w:val="multilevel"/>
    <w:tmpl w:val="EF88C568"/>
    <w:numStyleLink w:val="NummerierteberschriftenListe"/>
  </w:abstractNum>
  <w:abstractNum w:abstractNumId="12" w15:restartNumberingAfterBreak="0">
    <w:nsid w:val="04444B55"/>
    <w:multiLevelType w:val="multilevel"/>
    <w:tmpl w:val="A8B6FB92"/>
    <w:lvl w:ilvl="0">
      <w:start w:val="1"/>
      <w:numFmt w:val="bullet"/>
      <w:pStyle w:val="Listenabsatz"/>
      <w:lvlText w:val="✔"/>
      <w:lvlJc w:val="left"/>
      <w:pPr>
        <w:ind w:left="284" w:hanging="284"/>
      </w:pPr>
      <w:rPr>
        <w:rFonts w:ascii="Segoe UI Symbol" w:hAnsi="Segoe UI Symbo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0E63FE"/>
    <w:multiLevelType w:val="multilevel"/>
    <w:tmpl w:val="EF88C568"/>
    <w:numStyleLink w:val="NummerierteberschriftenListe"/>
  </w:abstractNum>
  <w:abstractNum w:abstractNumId="14" w15:restartNumberingAfterBreak="0">
    <w:nsid w:val="13DF75C0"/>
    <w:multiLevelType w:val="multilevel"/>
    <w:tmpl w:val="62086254"/>
    <w:numStyleLink w:val="AufzhlungenListe"/>
  </w:abstractNum>
  <w:abstractNum w:abstractNumId="15" w15:restartNumberingAfterBreak="0">
    <w:nsid w:val="198A7877"/>
    <w:multiLevelType w:val="multilevel"/>
    <w:tmpl w:val="B7ACEF04"/>
    <w:lvl w:ilvl="0">
      <w:start w:val="1"/>
      <w:numFmt w:val="decimal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D6215"/>
    <w:multiLevelType w:val="multilevel"/>
    <w:tmpl w:val="62086254"/>
    <w:styleLink w:val="AufzhlungenListe"/>
    <w:lvl w:ilvl="0">
      <w:start w:val="1"/>
      <w:numFmt w:val="bullet"/>
      <w:lvlText w:val="‒"/>
      <w:lvlJc w:val="left"/>
      <w:pPr>
        <w:ind w:left="284" w:hanging="284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cs="Times New Roman" w:hint="default"/>
      </w:rPr>
    </w:lvl>
    <w:lvl w:ilvl="3">
      <w:start w:val="1"/>
      <w:numFmt w:val="bullet"/>
      <w:lvlText w:val="̶"/>
      <w:lvlJc w:val="left"/>
      <w:pPr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̶"/>
      <w:lvlJc w:val="left"/>
      <w:pPr>
        <w:ind w:left="1418" w:hanging="28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̶"/>
      <w:lvlJc w:val="left"/>
      <w:pPr>
        <w:ind w:left="1701" w:hanging="283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̶"/>
      <w:lvlJc w:val="left"/>
      <w:pPr>
        <w:ind w:left="1985" w:hanging="284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̶"/>
      <w:lvlJc w:val="left"/>
      <w:pPr>
        <w:ind w:left="2268" w:hanging="283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̶"/>
      <w:lvlJc w:val="left"/>
      <w:pPr>
        <w:ind w:left="2552" w:hanging="284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5C5343C"/>
    <w:multiLevelType w:val="multilevel"/>
    <w:tmpl w:val="62086254"/>
    <w:numStyleLink w:val="AufzhlungenListe"/>
  </w:abstractNum>
  <w:abstractNum w:abstractNumId="19" w15:restartNumberingAfterBreak="0">
    <w:nsid w:val="27E8274B"/>
    <w:multiLevelType w:val="multilevel"/>
    <w:tmpl w:val="C4E4D39E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9F563A2"/>
    <w:multiLevelType w:val="multilevel"/>
    <w:tmpl w:val="62086254"/>
    <w:numStyleLink w:val="AufzhlungenListe"/>
  </w:abstractNum>
  <w:abstractNum w:abstractNumId="21" w15:restartNumberingAfterBreak="0">
    <w:nsid w:val="31832E05"/>
    <w:multiLevelType w:val="hybridMultilevel"/>
    <w:tmpl w:val="ED0A39C8"/>
    <w:lvl w:ilvl="0" w:tplc="609E22DC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35AD3"/>
    <w:multiLevelType w:val="multilevel"/>
    <w:tmpl w:val="F4EEDEE6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D46FD"/>
    <w:multiLevelType w:val="multilevel"/>
    <w:tmpl w:val="B3B49FF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5"/>
        </w:tabs>
        <w:ind w:left="284" w:hanging="284"/>
      </w:pPr>
      <w:rPr>
        <w:rFonts w:hint="default"/>
      </w:rPr>
    </w:lvl>
    <w:lvl w:ilvl="6">
      <w:start w:val="1"/>
      <w:numFmt w:val="decimal"/>
      <w:lvlText w:val="%6.%7"/>
      <w:lvlJc w:val="left"/>
      <w:pPr>
        <w:tabs>
          <w:tab w:val="num" w:pos="851"/>
        </w:tabs>
        <w:ind w:left="709" w:hanging="425"/>
      </w:pPr>
      <w:rPr>
        <w:rFonts w:hint="default"/>
      </w:rPr>
    </w:lvl>
    <w:lvl w:ilvl="7">
      <w:start w:val="1"/>
      <w:numFmt w:val="decimal"/>
      <w:lvlText w:val="%6.%7.%8"/>
      <w:lvlJc w:val="left"/>
      <w:pPr>
        <w:tabs>
          <w:tab w:val="num" w:pos="1559"/>
        </w:tabs>
        <w:ind w:left="1276" w:hanging="567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284" w:hanging="284"/>
      </w:pPr>
      <w:rPr>
        <w:rFonts w:hint="default"/>
      </w:rPr>
    </w:lvl>
  </w:abstractNum>
  <w:abstractNum w:abstractNumId="26" w15:restartNumberingAfterBreak="0">
    <w:nsid w:val="53022BC8"/>
    <w:multiLevelType w:val="multilevel"/>
    <w:tmpl w:val="EF88C568"/>
    <w:styleLink w:val="NummerierteberschriftenList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84" w:hanging="284"/>
      </w:pPr>
      <w:rPr>
        <w:rFonts w:hint="default"/>
      </w:rPr>
    </w:lvl>
    <w:lvl w:ilvl="6">
      <w:start w:val="1"/>
      <w:numFmt w:val="decimal"/>
      <w:lvlText w:val="%6.%7"/>
      <w:lvlJc w:val="left"/>
      <w:pPr>
        <w:ind w:left="709" w:hanging="425"/>
      </w:pPr>
      <w:rPr>
        <w:rFonts w:hint="default"/>
      </w:rPr>
    </w:lvl>
    <w:lvl w:ilvl="7">
      <w:start w:val="1"/>
      <w:numFmt w:val="decimal"/>
      <w:lvlText w:val="%6.%7.%8"/>
      <w:lvlJc w:val="left"/>
      <w:pPr>
        <w:ind w:left="1276" w:hanging="567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284" w:hanging="284"/>
      </w:pPr>
      <w:rPr>
        <w:rFonts w:hint="default"/>
      </w:rPr>
    </w:lvl>
  </w:abstractNum>
  <w:abstractNum w:abstractNumId="27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763046"/>
    <w:multiLevelType w:val="hybridMultilevel"/>
    <w:tmpl w:val="6F90874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117D2"/>
    <w:multiLevelType w:val="hybridMultilevel"/>
    <w:tmpl w:val="BD6C65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90B5A"/>
    <w:multiLevelType w:val="multilevel"/>
    <w:tmpl w:val="39F8494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52630A6"/>
    <w:multiLevelType w:val="multilevel"/>
    <w:tmpl w:val="0066839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84C6F8A"/>
    <w:multiLevelType w:val="hybridMultilevel"/>
    <w:tmpl w:val="891EB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D159C"/>
    <w:multiLevelType w:val="multilevel"/>
    <w:tmpl w:val="62086254"/>
    <w:numStyleLink w:val="AufzhlungenListe"/>
  </w:abstractNum>
  <w:abstractNum w:abstractNumId="34" w15:restartNumberingAfterBreak="0">
    <w:nsid w:val="69C61EE2"/>
    <w:multiLevelType w:val="multilevel"/>
    <w:tmpl w:val="62086254"/>
    <w:numStyleLink w:val="AufzhlungenListe"/>
  </w:abstractNum>
  <w:abstractNum w:abstractNumId="35" w15:restartNumberingAfterBreak="0">
    <w:nsid w:val="6AE06DE1"/>
    <w:multiLevelType w:val="multilevel"/>
    <w:tmpl w:val="E3F0322A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cs="Arial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="Arial" w:hAnsi="Arial" w:cs="Arial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A515528"/>
    <w:multiLevelType w:val="multilevel"/>
    <w:tmpl w:val="62086254"/>
    <w:numStyleLink w:val="AufzhlungenListe"/>
  </w:abstractNum>
  <w:abstractNum w:abstractNumId="39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059525">
    <w:abstractNumId w:val="9"/>
  </w:num>
  <w:num w:numId="2" w16cid:durableId="1989892882">
    <w:abstractNumId w:val="7"/>
  </w:num>
  <w:num w:numId="3" w16cid:durableId="603197583">
    <w:abstractNumId w:val="6"/>
  </w:num>
  <w:num w:numId="4" w16cid:durableId="901865394">
    <w:abstractNumId w:val="5"/>
  </w:num>
  <w:num w:numId="5" w16cid:durableId="409811899">
    <w:abstractNumId w:val="4"/>
  </w:num>
  <w:num w:numId="6" w16cid:durableId="2038045784">
    <w:abstractNumId w:val="8"/>
  </w:num>
  <w:num w:numId="7" w16cid:durableId="1251624634">
    <w:abstractNumId w:val="3"/>
  </w:num>
  <w:num w:numId="8" w16cid:durableId="217790418">
    <w:abstractNumId w:val="2"/>
  </w:num>
  <w:num w:numId="9" w16cid:durableId="1115710941">
    <w:abstractNumId w:val="1"/>
  </w:num>
  <w:num w:numId="10" w16cid:durableId="1740860179">
    <w:abstractNumId w:val="0"/>
  </w:num>
  <w:num w:numId="11" w16cid:durableId="725835111">
    <w:abstractNumId w:val="36"/>
  </w:num>
  <w:num w:numId="12" w16cid:durableId="956832184">
    <w:abstractNumId w:val="27"/>
  </w:num>
  <w:num w:numId="13" w16cid:durableId="2012682867">
    <w:abstractNumId w:val="23"/>
  </w:num>
  <w:num w:numId="14" w16cid:durableId="777718541">
    <w:abstractNumId w:val="39"/>
  </w:num>
  <w:num w:numId="15" w16cid:durableId="1946575995">
    <w:abstractNumId w:val="37"/>
  </w:num>
  <w:num w:numId="16" w16cid:durableId="1254821494">
    <w:abstractNumId w:val="16"/>
  </w:num>
  <w:num w:numId="17" w16cid:durableId="1370107162">
    <w:abstractNumId w:val="24"/>
  </w:num>
  <w:num w:numId="18" w16cid:durableId="147622120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48534068">
    <w:abstractNumId w:val="35"/>
  </w:num>
  <w:num w:numId="20" w16cid:durableId="1552418522">
    <w:abstractNumId w:val="22"/>
  </w:num>
  <w:num w:numId="21" w16cid:durableId="260530654">
    <w:abstractNumId w:val="31"/>
  </w:num>
  <w:num w:numId="22" w16cid:durableId="1634212577">
    <w:abstractNumId w:val="30"/>
  </w:num>
  <w:num w:numId="23" w16cid:durableId="701790021">
    <w:abstractNumId w:val="19"/>
  </w:num>
  <w:num w:numId="24" w16cid:durableId="1553157393">
    <w:abstractNumId w:val="25"/>
  </w:num>
  <w:num w:numId="25" w16cid:durableId="1346635887">
    <w:abstractNumId w:val="32"/>
  </w:num>
  <w:num w:numId="26" w16cid:durableId="1025324803">
    <w:abstractNumId w:val="28"/>
  </w:num>
  <w:num w:numId="27" w16cid:durableId="579367203">
    <w:abstractNumId w:val="21"/>
  </w:num>
  <w:num w:numId="28" w16cid:durableId="171723735">
    <w:abstractNumId w:val="15"/>
  </w:num>
  <w:num w:numId="29" w16cid:durableId="1696612057">
    <w:abstractNumId w:val="29"/>
  </w:num>
  <w:num w:numId="30" w16cid:durableId="998771292">
    <w:abstractNumId w:val="10"/>
  </w:num>
  <w:num w:numId="31" w16cid:durableId="1073507391">
    <w:abstractNumId w:val="26"/>
  </w:num>
  <w:num w:numId="32" w16cid:durableId="20701801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4162686">
    <w:abstractNumId w:val="17"/>
  </w:num>
  <w:num w:numId="34" w16cid:durableId="14335519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3949379">
    <w:abstractNumId w:val="11"/>
  </w:num>
  <w:num w:numId="36" w16cid:durableId="11526765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8356840">
    <w:abstractNumId w:val="12"/>
  </w:num>
  <w:num w:numId="38" w16cid:durableId="12858479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550288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20622571">
    <w:abstractNumId w:val="20"/>
  </w:num>
  <w:num w:numId="41" w16cid:durableId="1291667189">
    <w:abstractNumId w:val="33"/>
  </w:num>
  <w:num w:numId="42" w16cid:durableId="1237977988">
    <w:abstractNumId w:val="38"/>
  </w:num>
  <w:num w:numId="43" w16cid:durableId="2039427701">
    <w:abstractNumId w:val="34"/>
  </w:num>
  <w:num w:numId="44" w16cid:durableId="674262870">
    <w:abstractNumId w:val="14"/>
  </w:num>
  <w:num w:numId="45" w16cid:durableId="414207188">
    <w:abstractNumId w:val="18"/>
  </w:num>
  <w:num w:numId="46" w16cid:durableId="1426608620">
    <w:abstractNumId w:val="13"/>
  </w:num>
  <w:num w:numId="47" w16cid:durableId="20958572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45716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21315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CH" w:vendorID="64" w:dllVersion="0" w:nlCheck="1" w:checkStyle="0"/>
  <w:activeWritingStyle w:appName="MSWord" w:lang="pt-BR" w:vendorID="64" w:dllVersion="0" w:nlCheck="1" w:checkStyle="0"/>
  <w:activeWritingStyle w:appName="MSWord" w:lang="fr-FR" w:vendorID="64" w:dllVersion="0" w:nlCheck="1" w:checkStyle="0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F52"/>
    <w:rsid w:val="00002978"/>
    <w:rsid w:val="00003A9F"/>
    <w:rsid w:val="0001010F"/>
    <w:rsid w:val="00025CEC"/>
    <w:rsid w:val="000266B7"/>
    <w:rsid w:val="00026A79"/>
    <w:rsid w:val="00032B92"/>
    <w:rsid w:val="00032BCD"/>
    <w:rsid w:val="00032F85"/>
    <w:rsid w:val="00032FC2"/>
    <w:rsid w:val="000355BF"/>
    <w:rsid w:val="00035927"/>
    <w:rsid w:val="000409C8"/>
    <w:rsid w:val="00041700"/>
    <w:rsid w:val="00044F3C"/>
    <w:rsid w:val="00055041"/>
    <w:rsid w:val="00056988"/>
    <w:rsid w:val="00061D43"/>
    <w:rsid w:val="00063BC2"/>
    <w:rsid w:val="000701F1"/>
    <w:rsid w:val="0007162F"/>
    <w:rsid w:val="00071780"/>
    <w:rsid w:val="000803EB"/>
    <w:rsid w:val="00085BD7"/>
    <w:rsid w:val="00086A3C"/>
    <w:rsid w:val="00090380"/>
    <w:rsid w:val="00093FA2"/>
    <w:rsid w:val="000947ED"/>
    <w:rsid w:val="00096E8E"/>
    <w:rsid w:val="000A1884"/>
    <w:rsid w:val="000A24EC"/>
    <w:rsid w:val="000A2660"/>
    <w:rsid w:val="000A2BE5"/>
    <w:rsid w:val="000B183F"/>
    <w:rsid w:val="000B2B1A"/>
    <w:rsid w:val="000B595D"/>
    <w:rsid w:val="000C06C5"/>
    <w:rsid w:val="000C49C1"/>
    <w:rsid w:val="000D1743"/>
    <w:rsid w:val="000D1BB6"/>
    <w:rsid w:val="000D3F63"/>
    <w:rsid w:val="000E7543"/>
    <w:rsid w:val="000E756F"/>
    <w:rsid w:val="000F1D2B"/>
    <w:rsid w:val="0010021F"/>
    <w:rsid w:val="00102345"/>
    <w:rsid w:val="00104B6A"/>
    <w:rsid w:val="001055E2"/>
    <w:rsid w:val="00106688"/>
    <w:rsid w:val="00107F09"/>
    <w:rsid w:val="001134C7"/>
    <w:rsid w:val="00113CB8"/>
    <w:rsid w:val="0012151C"/>
    <w:rsid w:val="0012587E"/>
    <w:rsid w:val="00127BBA"/>
    <w:rsid w:val="00133CFB"/>
    <w:rsid w:val="0013611B"/>
    <w:rsid w:val="001375AB"/>
    <w:rsid w:val="0014141A"/>
    <w:rsid w:val="00144122"/>
    <w:rsid w:val="00145E6F"/>
    <w:rsid w:val="001464F1"/>
    <w:rsid w:val="001514C0"/>
    <w:rsid w:val="00154677"/>
    <w:rsid w:val="00157E57"/>
    <w:rsid w:val="00157ECA"/>
    <w:rsid w:val="00165F95"/>
    <w:rsid w:val="0016774B"/>
    <w:rsid w:val="00167916"/>
    <w:rsid w:val="00171870"/>
    <w:rsid w:val="0017204E"/>
    <w:rsid w:val="00172A90"/>
    <w:rsid w:val="0019062A"/>
    <w:rsid w:val="00192AB4"/>
    <w:rsid w:val="001A3606"/>
    <w:rsid w:val="001A43BD"/>
    <w:rsid w:val="001A4B2D"/>
    <w:rsid w:val="001B0A7F"/>
    <w:rsid w:val="001C4A15"/>
    <w:rsid w:val="001C6D76"/>
    <w:rsid w:val="001D603E"/>
    <w:rsid w:val="001E18FE"/>
    <w:rsid w:val="001E73F4"/>
    <w:rsid w:val="001F0CDF"/>
    <w:rsid w:val="001F485D"/>
    <w:rsid w:val="001F4A7E"/>
    <w:rsid w:val="001F4B8C"/>
    <w:rsid w:val="001F4F9B"/>
    <w:rsid w:val="002125D7"/>
    <w:rsid w:val="00214EEC"/>
    <w:rsid w:val="00216D94"/>
    <w:rsid w:val="0022462A"/>
    <w:rsid w:val="0022685B"/>
    <w:rsid w:val="0023018C"/>
    <w:rsid w:val="0023205B"/>
    <w:rsid w:val="002369CE"/>
    <w:rsid w:val="00245929"/>
    <w:rsid w:val="002466D7"/>
    <w:rsid w:val="00247905"/>
    <w:rsid w:val="002522AA"/>
    <w:rsid w:val="0025644A"/>
    <w:rsid w:val="0026146C"/>
    <w:rsid w:val="00265789"/>
    <w:rsid w:val="00267F71"/>
    <w:rsid w:val="0027212C"/>
    <w:rsid w:val="002726D9"/>
    <w:rsid w:val="00272B04"/>
    <w:rsid w:val="0027382E"/>
    <w:rsid w:val="00273EBC"/>
    <w:rsid w:val="00274B98"/>
    <w:rsid w:val="0027532C"/>
    <w:rsid w:val="002800A2"/>
    <w:rsid w:val="00283995"/>
    <w:rsid w:val="002900F4"/>
    <w:rsid w:val="00290C16"/>
    <w:rsid w:val="00290E37"/>
    <w:rsid w:val="00292375"/>
    <w:rsid w:val="002949E7"/>
    <w:rsid w:val="002A6277"/>
    <w:rsid w:val="002B1F0B"/>
    <w:rsid w:val="002B3A87"/>
    <w:rsid w:val="002B496D"/>
    <w:rsid w:val="002B4AE5"/>
    <w:rsid w:val="002B551B"/>
    <w:rsid w:val="002C163B"/>
    <w:rsid w:val="002C676C"/>
    <w:rsid w:val="002D272F"/>
    <w:rsid w:val="002D38AE"/>
    <w:rsid w:val="002D709C"/>
    <w:rsid w:val="002E6DE9"/>
    <w:rsid w:val="002F06AA"/>
    <w:rsid w:val="002F4257"/>
    <w:rsid w:val="002F68A2"/>
    <w:rsid w:val="0030245A"/>
    <w:rsid w:val="00302BB6"/>
    <w:rsid w:val="00303B73"/>
    <w:rsid w:val="003065CA"/>
    <w:rsid w:val="00307A5B"/>
    <w:rsid w:val="00313B9E"/>
    <w:rsid w:val="00314C63"/>
    <w:rsid w:val="0032330D"/>
    <w:rsid w:val="0033355E"/>
    <w:rsid w:val="00333A1B"/>
    <w:rsid w:val="00336DF2"/>
    <w:rsid w:val="00337EC8"/>
    <w:rsid w:val="003412A7"/>
    <w:rsid w:val="0034134D"/>
    <w:rsid w:val="00343A7F"/>
    <w:rsid w:val="00347F53"/>
    <w:rsid w:val="003514EE"/>
    <w:rsid w:val="003554BD"/>
    <w:rsid w:val="00363671"/>
    <w:rsid w:val="00364EE3"/>
    <w:rsid w:val="0036684A"/>
    <w:rsid w:val="00371E1F"/>
    <w:rsid w:val="0037396C"/>
    <w:rsid w:val="0037405C"/>
    <w:rsid w:val="00374283"/>
    <w:rsid w:val="003757E4"/>
    <w:rsid w:val="00375834"/>
    <w:rsid w:val="00375CD2"/>
    <w:rsid w:val="00381BA9"/>
    <w:rsid w:val="0039124E"/>
    <w:rsid w:val="00395A1F"/>
    <w:rsid w:val="00396DAD"/>
    <w:rsid w:val="00397B92"/>
    <w:rsid w:val="003A49C4"/>
    <w:rsid w:val="003A796E"/>
    <w:rsid w:val="003B3C7E"/>
    <w:rsid w:val="003C3AED"/>
    <w:rsid w:val="003C3D32"/>
    <w:rsid w:val="003C7AA5"/>
    <w:rsid w:val="003D0883"/>
    <w:rsid w:val="003D0FAA"/>
    <w:rsid w:val="003D7058"/>
    <w:rsid w:val="003E1405"/>
    <w:rsid w:val="003F012A"/>
    <w:rsid w:val="003F1A56"/>
    <w:rsid w:val="003F38A4"/>
    <w:rsid w:val="003F7756"/>
    <w:rsid w:val="004032C2"/>
    <w:rsid w:val="004055D4"/>
    <w:rsid w:val="00417CAE"/>
    <w:rsid w:val="0042454D"/>
    <w:rsid w:val="0043314B"/>
    <w:rsid w:val="0044351E"/>
    <w:rsid w:val="00444695"/>
    <w:rsid w:val="0044674A"/>
    <w:rsid w:val="00452D49"/>
    <w:rsid w:val="0045362B"/>
    <w:rsid w:val="00471D34"/>
    <w:rsid w:val="00480603"/>
    <w:rsid w:val="00480C46"/>
    <w:rsid w:val="004815F1"/>
    <w:rsid w:val="00481E4F"/>
    <w:rsid w:val="00484F63"/>
    <w:rsid w:val="00486DBB"/>
    <w:rsid w:val="00490FC3"/>
    <w:rsid w:val="00491AAB"/>
    <w:rsid w:val="00494FD7"/>
    <w:rsid w:val="00495F83"/>
    <w:rsid w:val="004A039B"/>
    <w:rsid w:val="004A21D1"/>
    <w:rsid w:val="004A2A9D"/>
    <w:rsid w:val="004B0FDB"/>
    <w:rsid w:val="004B3225"/>
    <w:rsid w:val="004B55C7"/>
    <w:rsid w:val="004B72C5"/>
    <w:rsid w:val="004C1329"/>
    <w:rsid w:val="004C3880"/>
    <w:rsid w:val="004C4B0F"/>
    <w:rsid w:val="004D0F2F"/>
    <w:rsid w:val="004D179F"/>
    <w:rsid w:val="004D3323"/>
    <w:rsid w:val="004D5B31"/>
    <w:rsid w:val="004E0E33"/>
    <w:rsid w:val="004F22CB"/>
    <w:rsid w:val="004F3283"/>
    <w:rsid w:val="004F4F0F"/>
    <w:rsid w:val="00500294"/>
    <w:rsid w:val="005071A6"/>
    <w:rsid w:val="00513850"/>
    <w:rsid w:val="00520FD1"/>
    <w:rsid w:val="00521151"/>
    <w:rsid w:val="00522DA6"/>
    <w:rsid w:val="00525B53"/>
    <w:rsid w:val="00526C93"/>
    <w:rsid w:val="00531FD4"/>
    <w:rsid w:val="005339AE"/>
    <w:rsid w:val="00535EA2"/>
    <w:rsid w:val="00537410"/>
    <w:rsid w:val="00543061"/>
    <w:rsid w:val="00550787"/>
    <w:rsid w:val="00554D4C"/>
    <w:rsid w:val="005611C7"/>
    <w:rsid w:val="00562128"/>
    <w:rsid w:val="005629D5"/>
    <w:rsid w:val="00576439"/>
    <w:rsid w:val="00577B27"/>
    <w:rsid w:val="005807DC"/>
    <w:rsid w:val="00591832"/>
    <w:rsid w:val="00592841"/>
    <w:rsid w:val="00594186"/>
    <w:rsid w:val="00596CF0"/>
    <w:rsid w:val="00597F45"/>
    <w:rsid w:val="005A19CD"/>
    <w:rsid w:val="005A1C90"/>
    <w:rsid w:val="005A357F"/>
    <w:rsid w:val="005A7BE5"/>
    <w:rsid w:val="005B2829"/>
    <w:rsid w:val="005B337B"/>
    <w:rsid w:val="005B4DEC"/>
    <w:rsid w:val="005B6837"/>
    <w:rsid w:val="005B6FD0"/>
    <w:rsid w:val="005C2563"/>
    <w:rsid w:val="005C35F5"/>
    <w:rsid w:val="005C6148"/>
    <w:rsid w:val="005C61A5"/>
    <w:rsid w:val="005C7189"/>
    <w:rsid w:val="005D3D2E"/>
    <w:rsid w:val="005E105F"/>
    <w:rsid w:val="005E5468"/>
    <w:rsid w:val="005F6B47"/>
    <w:rsid w:val="006044D5"/>
    <w:rsid w:val="00606319"/>
    <w:rsid w:val="00617B57"/>
    <w:rsid w:val="00622481"/>
    <w:rsid w:val="00622FDC"/>
    <w:rsid w:val="00625020"/>
    <w:rsid w:val="0063209F"/>
    <w:rsid w:val="00642F26"/>
    <w:rsid w:val="00642F29"/>
    <w:rsid w:val="00647B77"/>
    <w:rsid w:val="00650B3D"/>
    <w:rsid w:val="00650E5F"/>
    <w:rsid w:val="0065274C"/>
    <w:rsid w:val="00660491"/>
    <w:rsid w:val="00661A71"/>
    <w:rsid w:val="00662EEE"/>
    <w:rsid w:val="00670822"/>
    <w:rsid w:val="00672E90"/>
    <w:rsid w:val="006762B3"/>
    <w:rsid w:val="00686D14"/>
    <w:rsid w:val="00687ED7"/>
    <w:rsid w:val="006A157B"/>
    <w:rsid w:val="006A3921"/>
    <w:rsid w:val="006B2465"/>
    <w:rsid w:val="006B3083"/>
    <w:rsid w:val="006B5345"/>
    <w:rsid w:val="006B5795"/>
    <w:rsid w:val="006C144C"/>
    <w:rsid w:val="006C31B6"/>
    <w:rsid w:val="006C62E1"/>
    <w:rsid w:val="006C6A0D"/>
    <w:rsid w:val="006D5775"/>
    <w:rsid w:val="006E0F4E"/>
    <w:rsid w:val="006E12EC"/>
    <w:rsid w:val="006E4AF1"/>
    <w:rsid w:val="006E7E6E"/>
    <w:rsid w:val="006F0345"/>
    <w:rsid w:val="006F0469"/>
    <w:rsid w:val="006F5C45"/>
    <w:rsid w:val="006F65B3"/>
    <w:rsid w:val="00700979"/>
    <w:rsid w:val="00703F0B"/>
    <w:rsid w:val="007040B6"/>
    <w:rsid w:val="00705076"/>
    <w:rsid w:val="00710539"/>
    <w:rsid w:val="00711147"/>
    <w:rsid w:val="0071200C"/>
    <w:rsid w:val="0071222D"/>
    <w:rsid w:val="00714162"/>
    <w:rsid w:val="00714414"/>
    <w:rsid w:val="0071778D"/>
    <w:rsid w:val="007248EF"/>
    <w:rsid w:val="007277E3"/>
    <w:rsid w:val="00731A17"/>
    <w:rsid w:val="00734458"/>
    <w:rsid w:val="00734D5B"/>
    <w:rsid w:val="007367F8"/>
    <w:rsid w:val="007419CF"/>
    <w:rsid w:val="0074241C"/>
    <w:rsid w:val="0074487E"/>
    <w:rsid w:val="0074612A"/>
    <w:rsid w:val="00746273"/>
    <w:rsid w:val="0075366F"/>
    <w:rsid w:val="00754485"/>
    <w:rsid w:val="00755641"/>
    <w:rsid w:val="00767D3B"/>
    <w:rsid w:val="007721BF"/>
    <w:rsid w:val="00774E70"/>
    <w:rsid w:val="00774EF1"/>
    <w:rsid w:val="0077645E"/>
    <w:rsid w:val="0078181E"/>
    <w:rsid w:val="00781BAD"/>
    <w:rsid w:val="00783E8E"/>
    <w:rsid w:val="00784E2E"/>
    <w:rsid w:val="00796CEE"/>
    <w:rsid w:val="007A0285"/>
    <w:rsid w:val="007A1F02"/>
    <w:rsid w:val="007A200F"/>
    <w:rsid w:val="007A4664"/>
    <w:rsid w:val="007A6A87"/>
    <w:rsid w:val="007B514D"/>
    <w:rsid w:val="007B5396"/>
    <w:rsid w:val="007B62FA"/>
    <w:rsid w:val="007C0B2A"/>
    <w:rsid w:val="007D038B"/>
    <w:rsid w:val="007E0460"/>
    <w:rsid w:val="007E0D10"/>
    <w:rsid w:val="007F2F7E"/>
    <w:rsid w:val="00804AB5"/>
    <w:rsid w:val="00807B1C"/>
    <w:rsid w:val="0081679A"/>
    <w:rsid w:val="00833960"/>
    <w:rsid w:val="00841B44"/>
    <w:rsid w:val="00844B19"/>
    <w:rsid w:val="00844B72"/>
    <w:rsid w:val="0084715E"/>
    <w:rsid w:val="00853121"/>
    <w:rsid w:val="00853491"/>
    <w:rsid w:val="0085454F"/>
    <w:rsid w:val="00855F52"/>
    <w:rsid w:val="00857D8A"/>
    <w:rsid w:val="008602F9"/>
    <w:rsid w:val="00861413"/>
    <w:rsid w:val="00861F46"/>
    <w:rsid w:val="0086304E"/>
    <w:rsid w:val="00864855"/>
    <w:rsid w:val="00866FE4"/>
    <w:rsid w:val="00870017"/>
    <w:rsid w:val="008726E9"/>
    <w:rsid w:val="00873E35"/>
    <w:rsid w:val="00874E49"/>
    <w:rsid w:val="008754B6"/>
    <w:rsid w:val="00876898"/>
    <w:rsid w:val="00883CC4"/>
    <w:rsid w:val="00887318"/>
    <w:rsid w:val="00887728"/>
    <w:rsid w:val="00897EB0"/>
    <w:rsid w:val="008A0276"/>
    <w:rsid w:val="008A4E13"/>
    <w:rsid w:val="008A72CC"/>
    <w:rsid w:val="008B15F1"/>
    <w:rsid w:val="008B182B"/>
    <w:rsid w:val="008D5D8E"/>
    <w:rsid w:val="008E7B02"/>
    <w:rsid w:val="0090681F"/>
    <w:rsid w:val="009235A2"/>
    <w:rsid w:val="00923CE4"/>
    <w:rsid w:val="00925EF8"/>
    <w:rsid w:val="0093619F"/>
    <w:rsid w:val="00937D58"/>
    <w:rsid w:val="009427E5"/>
    <w:rsid w:val="009454B7"/>
    <w:rsid w:val="009475B8"/>
    <w:rsid w:val="00952070"/>
    <w:rsid w:val="00953F95"/>
    <w:rsid w:val="0095560E"/>
    <w:rsid w:val="009613D8"/>
    <w:rsid w:val="00961E8E"/>
    <w:rsid w:val="0096603D"/>
    <w:rsid w:val="0096714E"/>
    <w:rsid w:val="009700CF"/>
    <w:rsid w:val="00974275"/>
    <w:rsid w:val="009742F8"/>
    <w:rsid w:val="009804FC"/>
    <w:rsid w:val="0098474B"/>
    <w:rsid w:val="00992A25"/>
    <w:rsid w:val="00994BD1"/>
    <w:rsid w:val="00994F2C"/>
    <w:rsid w:val="00995CBA"/>
    <w:rsid w:val="0099678C"/>
    <w:rsid w:val="009A1D65"/>
    <w:rsid w:val="009A1DB4"/>
    <w:rsid w:val="009B030C"/>
    <w:rsid w:val="009B0C96"/>
    <w:rsid w:val="009B100D"/>
    <w:rsid w:val="009B32FC"/>
    <w:rsid w:val="009B37A7"/>
    <w:rsid w:val="009C0F32"/>
    <w:rsid w:val="009C11FE"/>
    <w:rsid w:val="009C222B"/>
    <w:rsid w:val="009C64D7"/>
    <w:rsid w:val="009C67A8"/>
    <w:rsid w:val="009C6E8A"/>
    <w:rsid w:val="009D1D6A"/>
    <w:rsid w:val="009D201B"/>
    <w:rsid w:val="009D5D9C"/>
    <w:rsid w:val="009E2171"/>
    <w:rsid w:val="009E2495"/>
    <w:rsid w:val="009F0C7D"/>
    <w:rsid w:val="009F3CF8"/>
    <w:rsid w:val="009F3E6A"/>
    <w:rsid w:val="009F3F86"/>
    <w:rsid w:val="009F60D0"/>
    <w:rsid w:val="00A0103F"/>
    <w:rsid w:val="00A01F3D"/>
    <w:rsid w:val="00A02378"/>
    <w:rsid w:val="00A03638"/>
    <w:rsid w:val="00A04BF0"/>
    <w:rsid w:val="00A0620E"/>
    <w:rsid w:val="00A06F53"/>
    <w:rsid w:val="00A11F64"/>
    <w:rsid w:val="00A13B63"/>
    <w:rsid w:val="00A14C78"/>
    <w:rsid w:val="00A17C20"/>
    <w:rsid w:val="00A211F7"/>
    <w:rsid w:val="00A25F7E"/>
    <w:rsid w:val="00A26524"/>
    <w:rsid w:val="00A34BD9"/>
    <w:rsid w:val="00A43EDD"/>
    <w:rsid w:val="00A445D7"/>
    <w:rsid w:val="00A54094"/>
    <w:rsid w:val="00A5451D"/>
    <w:rsid w:val="00A5539F"/>
    <w:rsid w:val="00A55C83"/>
    <w:rsid w:val="00A57815"/>
    <w:rsid w:val="00A62266"/>
    <w:rsid w:val="00A62F82"/>
    <w:rsid w:val="00A62FAD"/>
    <w:rsid w:val="00A70B2C"/>
    <w:rsid w:val="00A70CDC"/>
    <w:rsid w:val="00A7133D"/>
    <w:rsid w:val="00A71E43"/>
    <w:rsid w:val="00A7788C"/>
    <w:rsid w:val="00A874E0"/>
    <w:rsid w:val="00A960B8"/>
    <w:rsid w:val="00AA5DDC"/>
    <w:rsid w:val="00AB605E"/>
    <w:rsid w:val="00AC0DF9"/>
    <w:rsid w:val="00AC2D5B"/>
    <w:rsid w:val="00AC370F"/>
    <w:rsid w:val="00AC3C0A"/>
    <w:rsid w:val="00AC6321"/>
    <w:rsid w:val="00AD36B2"/>
    <w:rsid w:val="00AD5C8F"/>
    <w:rsid w:val="00AE017A"/>
    <w:rsid w:val="00AE2308"/>
    <w:rsid w:val="00AE26E8"/>
    <w:rsid w:val="00AE6EB7"/>
    <w:rsid w:val="00AF1A91"/>
    <w:rsid w:val="00AF2E57"/>
    <w:rsid w:val="00AF47AE"/>
    <w:rsid w:val="00AF7CA8"/>
    <w:rsid w:val="00B01201"/>
    <w:rsid w:val="00B02F96"/>
    <w:rsid w:val="00B05554"/>
    <w:rsid w:val="00B11A9B"/>
    <w:rsid w:val="00B11BC7"/>
    <w:rsid w:val="00B11DA1"/>
    <w:rsid w:val="00B17AD0"/>
    <w:rsid w:val="00B23C13"/>
    <w:rsid w:val="00B24B2A"/>
    <w:rsid w:val="00B324C1"/>
    <w:rsid w:val="00B32881"/>
    <w:rsid w:val="00B32ABB"/>
    <w:rsid w:val="00B41FD3"/>
    <w:rsid w:val="00B426D3"/>
    <w:rsid w:val="00B431DE"/>
    <w:rsid w:val="00B436AA"/>
    <w:rsid w:val="00B452C0"/>
    <w:rsid w:val="00B559A9"/>
    <w:rsid w:val="00B622CF"/>
    <w:rsid w:val="00B642EF"/>
    <w:rsid w:val="00B653F9"/>
    <w:rsid w:val="00B67D13"/>
    <w:rsid w:val="00B70D03"/>
    <w:rsid w:val="00B72279"/>
    <w:rsid w:val="00B74989"/>
    <w:rsid w:val="00B803E7"/>
    <w:rsid w:val="00B81962"/>
    <w:rsid w:val="00B82E14"/>
    <w:rsid w:val="00B97484"/>
    <w:rsid w:val="00BA2B5A"/>
    <w:rsid w:val="00BA3879"/>
    <w:rsid w:val="00BA4DDE"/>
    <w:rsid w:val="00BB0EB7"/>
    <w:rsid w:val="00BB1DA6"/>
    <w:rsid w:val="00BB206A"/>
    <w:rsid w:val="00BB2323"/>
    <w:rsid w:val="00BB4CF6"/>
    <w:rsid w:val="00BB55E8"/>
    <w:rsid w:val="00BC655F"/>
    <w:rsid w:val="00BC6819"/>
    <w:rsid w:val="00BC7251"/>
    <w:rsid w:val="00BD09F9"/>
    <w:rsid w:val="00BD1A9D"/>
    <w:rsid w:val="00BD39D1"/>
    <w:rsid w:val="00BE1E62"/>
    <w:rsid w:val="00BE46F1"/>
    <w:rsid w:val="00BF468A"/>
    <w:rsid w:val="00BF52B2"/>
    <w:rsid w:val="00BF7052"/>
    <w:rsid w:val="00C025E9"/>
    <w:rsid w:val="00C04141"/>
    <w:rsid w:val="00C05139"/>
    <w:rsid w:val="00C05FAB"/>
    <w:rsid w:val="00C05FE6"/>
    <w:rsid w:val="00C12431"/>
    <w:rsid w:val="00C14903"/>
    <w:rsid w:val="00C2008E"/>
    <w:rsid w:val="00C20DEA"/>
    <w:rsid w:val="00C23FF1"/>
    <w:rsid w:val="00C24C69"/>
    <w:rsid w:val="00C25656"/>
    <w:rsid w:val="00C26F3D"/>
    <w:rsid w:val="00C30C28"/>
    <w:rsid w:val="00C360C0"/>
    <w:rsid w:val="00C3674D"/>
    <w:rsid w:val="00C43EDE"/>
    <w:rsid w:val="00C45120"/>
    <w:rsid w:val="00C471D9"/>
    <w:rsid w:val="00C51D2F"/>
    <w:rsid w:val="00C60AC3"/>
    <w:rsid w:val="00C60FC5"/>
    <w:rsid w:val="00C64E5C"/>
    <w:rsid w:val="00C656F3"/>
    <w:rsid w:val="00C73727"/>
    <w:rsid w:val="00C7632D"/>
    <w:rsid w:val="00C83AAB"/>
    <w:rsid w:val="00C97383"/>
    <w:rsid w:val="00C97ADB"/>
    <w:rsid w:val="00CA348A"/>
    <w:rsid w:val="00CA5EF8"/>
    <w:rsid w:val="00CB2CE6"/>
    <w:rsid w:val="00CC06EF"/>
    <w:rsid w:val="00CD0374"/>
    <w:rsid w:val="00CD310B"/>
    <w:rsid w:val="00CD775B"/>
    <w:rsid w:val="00CE0851"/>
    <w:rsid w:val="00CE10A9"/>
    <w:rsid w:val="00CE2A0C"/>
    <w:rsid w:val="00CF08BB"/>
    <w:rsid w:val="00CF1E53"/>
    <w:rsid w:val="00CF2ABD"/>
    <w:rsid w:val="00CF47EF"/>
    <w:rsid w:val="00CF4930"/>
    <w:rsid w:val="00D00E26"/>
    <w:rsid w:val="00D031C3"/>
    <w:rsid w:val="00D06E24"/>
    <w:rsid w:val="00D1389A"/>
    <w:rsid w:val="00D13DAC"/>
    <w:rsid w:val="00D1643D"/>
    <w:rsid w:val="00D30E68"/>
    <w:rsid w:val="00D31037"/>
    <w:rsid w:val="00D3292D"/>
    <w:rsid w:val="00D36D26"/>
    <w:rsid w:val="00D54A24"/>
    <w:rsid w:val="00D57397"/>
    <w:rsid w:val="00D61996"/>
    <w:rsid w:val="00D62680"/>
    <w:rsid w:val="00D654CD"/>
    <w:rsid w:val="00D6722C"/>
    <w:rsid w:val="00D678C7"/>
    <w:rsid w:val="00D74C59"/>
    <w:rsid w:val="00D8261A"/>
    <w:rsid w:val="00D82B26"/>
    <w:rsid w:val="00D90644"/>
    <w:rsid w:val="00D9287D"/>
    <w:rsid w:val="00D9415C"/>
    <w:rsid w:val="00D95311"/>
    <w:rsid w:val="00D9553C"/>
    <w:rsid w:val="00DA469E"/>
    <w:rsid w:val="00DA716B"/>
    <w:rsid w:val="00DB1970"/>
    <w:rsid w:val="00DB2B1B"/>
    <w:rsid w:val="00DB394C"/>
    <w:rsid w:val="00DB45F8"/>
    <w:rsid w:val="00DB52FA"/>
    <w:rsid w:val="00DB7675"/>
    <w:rsid w:val="00DC3565"/>
    <w:rsid w:val="00DD108E"/>
    <w:rsid w:val="00DD3A15"/>
    <w:rsid w:val="00DD43DA"/>
    <w:rsid w:val="00DF0A6A"/>
    <w:rsid w:val="00E0011A"/>
    <w:rsid w:val="00E0213F"/>
    <w:rsid w:val="00E02496"/>
    <w:rsid w:val="00E13147"/>
    <w:rsid w:val="00E25DCD"/>
    <w:rsid w:val="00E269E1"/>
    <w:rsid w:val="00E26B35"/>
    <w:rsid w:val="00E326FF"/>
    <w:rsid w:val="00E414A0"/>
    <w:rsid w:val="00E45F13"/>
    <w:rsid w:val="00E50336"/>
    <w:rsid w:val="00E510BC"/>
    <w:rsid w:val="00E52BA4"/>
    <w:rsid w:val="00E549DE"/>
    <w:rsid w:val="00E5778B"/>
    <w:rsid w:val="00E61256"/>
    <w:rsid w:val="00E62EFE"/>
    <w:rsid w:val="00E73CB2"/>
    <w:rsid w:val="00E754EF"/>
    <w:rsid w:val="00E814C5"/>
    <w:rsid w:val="00E81A79"/>
    <w:rsid w:val="00E839BA"/>
    <w:rsid w:val="00E8428A"/>
    <w:rsid w:val="00E87566"/>
    <w:rsid w:val="00E97F7D"/>
    <w:rsid w:val="00EA59B8"/>
    <w:rsid w:val="00EA5A01"/>
    <w:rsid w:val="00EA6657"/>
    <w:rsid w:val="00EB6F16"/>
    <w:rsid w:val="00EC19E0"/>
    <w:rsid w:val="00EC2DF9"/>
    <w:rsid w:val="00EC6CDF"/>
    <w:rsid w:val="00EC7E47"/>
    <w:rsid w:val="00ED6B5D"/>
    <w:rsid w:val="00ED70C0"/>
    <w:rsid w:val="00EE6E36"/>
    <w:rsid w:val="00F016BC"/>
    <w:rsid w:val="00F0660B"/>
    <w:rsid w:val="00F10070"/>
    <w:rsid w:val="00F123AE"/>
    <w:rsid w:val="00F13EB2"/>
    <w:rsid w:val="00F16C91"/>
    <w:rsid w:val="00F16DD9"/>
    <w:rsid w:val="00F2201D"/>
    <w:rsid w:val="00F233E2"/>
    <w:rsid w:val="00F237C8"/>
    <w:rsid w:val="00F26721"/>
    <w:rsid w:val="00F32B93"/>
    <w:rsid w:val="00F41345"/>
    <w:rsid w:val="00F45CDD"/>
    <w:rsid w:val="00F5551A"/>
    <w:rsid w:val="00F566D5"/>
    <w:rsid w:val="00F56AAB"/>
    <w:rsid w:val="00F600C7"/>
    <w:rsid w:val="00F64F61"/>
    <w:rsid w:val="00F6635B"/>
    <w:rsid w:val="00F73331"/>
    <w:rsid w:val="00F75631"/>
    <w:rsid w:val="00F75A86"/>
    <w:rsid w:val="00F87174"/>
    <w:rsid w:val="00F91D37"/>
    <w:rsid w:val="00F91DEC"/>
    <w:rsid w:val="00F93538"/>
    <w:rsid w:val="00F9610D"/>
    <w:rsid w:val="00F97739"/>
    <w:rsid w:val="00FB657F"/>
    <w:rsid w:val="00FC395D"/>
    <w:rsid w:val="00FD4BB0"/>
    <w:rsid w:val="00FD5315"/>
    <w:rsid w:val="00FE2ED4"/>
    <w:rsid w:val="00FE4877"/>
    <w:rsid w:val="00F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A9C6DF"/>
  <w15:docId w15:val="{ACE43988-2C93-430F-BB9E-9FB23F2C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40" w:lineRule="atLeast"/>
      </w:pPr>
    </w:pPrDefault>
  </w:docDefaults>
  <w:latentStyles w:defLockedState="0" w:defUIPriority="7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99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 w:uiPriority="99" w:unhideWhenUsed="1"/>
    <w:lsdException w:name="annotation text" w:semiHidden="1"/>
    <w:lsdException w:name="header" w:semiHidden="1" w:uiPriority="99" w:unhideWhenUsed="1"/>
    <w:lsdException w:name="footer" w:semiHidden="1" w:uiPriority="99" w:unhideWhenUsed="1"/>
    <w:lsdException w:name="index heading" w:semiHidden="1"/>
    <w:lsdException w:name="caption" w:uiPriority="35"/>
    <w:lsdException w:name="table of figures" w:semiHidden="1" w:uiPriority="99" w:unhideWhenUsed="1"/>
    <w:lsdException w:name="envelope address" w:semiHidden="1"/>
    <w:lsdException w:name="envelope return" w:semiHidden="1"/>
    <w:lsdException w:name="footnote reference" w:semiHidden="1" w:uiPriority="99" w:unhideWhenUsed="1"/>
    <w:lsdException w:name="annotation reference" w:semiHidden="1"/>
    <w:lsdException w:name="line number" w:semiHidden="1"/>
    <w:lsdException w:name="page number" w:uiPriority="99"/>
    <w:lsdException w:name="endnote reference" w:semiHidden="1" w:uiPriority="99" w:unhideWhenUsed="1"/>
    <w:lsdException w:name="endnote text" w:semiHidden="1" w:uiPriority="99" w:unhideWhenUsed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99" w:unhideWhenUsed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99" w:unhideWhenUsed="1"/>
    <w:lsdException w:name="List Bullet 3" w:semiHidden="1" w:uiPriority="99" w:unhideWhenUsed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uiPriority="15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99" w:unhideWhenUsed="1"/>
    <w:lsdException w:name="FollowedHyperlink" w:semiHidden="1" w:uiPriority="99" w:unhideWhenUsed="1"/>
    <w:lsdException w:name="Strong" w:semiHidden="1" w:uiPriority="1" w:qFormat="1"/>
    <w:lsdException w:name="Emphasis" w:semiHidden="1" w:uiPriority="29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26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9"/>
    <w:lsdException w:name="Intense Emphasis" w:semiHidden="1" w:uiPriority="29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 w:unhideWhenUsed="1"/>
    <w:lsdException w:name="Smart Link" w:semiHidden="1"/>
  </w:latentStyles>
  <w:style w:type="paragraph" w:default="1" w:styleId="Standard">
    <w:name w:val="Normal"/>
    <w:qFormat/>
    <w:rsid w:val="003E1405"/>
    <w:pPr>
      <w:spacing w:line="240" w:lineRule="auto"/>
    </w:pPr>
    <w:rPr>
      <w:rFonts w:ascii="Calibri" w:hAnsi="Calibri" w:cs="Calibri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43DA"/>
    <w:pPr>
      <w:keepNext/>
      <w:keepLines/>
      <w:spacing w:before="480" w:line="240" w:lineRule="atLeast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berschrift2">
    <w:name w:val="heading 2"/>
    <w:basedOn w:val="Standard"/>
    <w:next w:val="Standard"/>
    <w:link w:val="berschrift2Zchn"/>
    <w:uiPriority w:val="9"/>
    <w:rsid w:val="00DD43DA"/>
    <w:pPr>
      <w:keepNext/>
      <w:keepLines/>
      <w:spacing w:before="240" w:line="240" w:lineRule="atLeast"/>
      <w:contextualSpacing/>
      <w:outlineLvl w:val="1"/>
    </w:pPr>
    <w:rPr>
      <w:rFonts w:asciiTheme="majorHAnsi" w:eastAsiaTheme="majorEastAsia" w:hAnsiTheme="majorHAnsi" w:cstheme="majorBidi"/>
      <w:b/>
      <w:bCs/>
      <w:sz w:val="24"/>
      <w:szCs w:val="26"/>
      <w14:ligatures w14:val="none"/>
    </w:rPr>
  </w:style>
  <w:style w:type="paragraph" w:styleId="berschrift3">
    <w:name w:val="heading 3"/>
    <w:basedOn w:val="Standard"/>
    <w:next w:val="Standard"/>
    <w:link w:val="berschrift3Zchn"/>
    <w:uiPriority w:val="9"/>
    <w:rsid w:val="00E87566"/>
    <w:pPr>
      <w:keepNext/>
      <w:keepLines/>
      <w:spacing w:before="240" w:line="240" w:lineRule="atLeast"/>
      <w:contextualSpacing/>
      <w:outlineLvl w:val="2"/>
    </w:pPr>
    <w:rPr>
      <w:rFonts w:asciiTheme="majorHAnsi" w:eastAsiaTheme="majorEastAsia" w:hAnsiTheme="majorHAnsi" w:cstheme="majorBidi"/>
      <w:i/>
      <w:szCs w:val="24"/>
      <w14:ligatures w14:val="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DD43DA"/>
    <w:pPr>
      <w:keepNext/>
      <w:keepLines/>
      <w:spacing w:before="120" w:line="240" w:lineRule="atLeast"/>
      <w:contextualSpacing/>
      <w:outlineLvl w:val="3"/>
    </w:pPr>
    <w:rPr>
      <w:rFonts w:asciiTheme="majorHAnsi" w:eastAsiaTheme="majorEastAsia" w:hAnsiTheme="majorHAnsi" w:cstheme="majorBidi"/>
      <w14:ligatures w14:val="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DD43DA"/>
    <w:pPr>
      <w:keepNext/>
      <w:keepLines/>
      <w:spacing w:before="120" w:line="240" w:lineRule="atLeast"/>
      <w:contextualSpacing/>
      <w:outlineLvl w:val="4"/>
    </w:pPr>
    <w:rPr>
      <w:rFonts w:asciiTheme="majorHAnsi" w:eastAsiaTheme="majorEastAsia" w:hAnsiTheme="majorHAnsi" w:cstheme="majorBidi"/>
      <w14:ligatures w14:val="none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 w:line="240" w:lineRule="atLeast"/>
      <w:outlineLvl w:val="5"/>
    </w:pPr>
    <w:rPr>
      <w:rFonts w:asciiTheme="majorHAnsi" w:eastAsiaTheme="majorEastAsia" w:hAnsiTheme="majorHAnsi" w:cstheme="majorBidi"/>
      <w14:ligatures w14:val="none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 w:line="240" w:lineRule="atLeast"/>
      <w:outlineLvl w:val="6"/>
    </w:pPr>
    <w:rPr>
      <w:rFonts w:asciiTheme="majorHAnsi" w:eastAsiaTheme="majorEastAsia" w:hAnsiTheme="majorHAnsi" w:cstheme="majorBidi"/>
      <w:i/>
      <w:iCs/>
      <w14:ligatures w14:val="none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 w:line="240" w:lineRule="atLeas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none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 w:line="240" w:lineRule="atLeas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36684A"/>
    <w:rPr>
      <w:color w:val="233D4D" w:themeColor="accent4"/>
      <w:u w:val="none"/>
    </w:rPr>
  </w:style>
  <w:style w:type="paragraph" w:styleId="Kopfzeile">
    <w:name w:val="header"/>
    <w:basedOn w:val="Standard"/>
    <w:link w:val="KopfzeileZchn"/>
    <w:uiPriority w:val="84"/>
    <w:semiHidden/>
    <w:rsid w:val="00B81962"/>
    <w:pPr>
      <w:tabs>
        <w:tab w:val="center" w:pos="4536"/>
        <w:tab w:val="right" w:pos="9072"/>
      </w:tabs>
      <w:jc w:val="right"/>
    </w:pPr>
    <w:rPr>
      <w:rFonts w:asciiTheme="minorHAnsi" w:hAnsiTheme="minorHAnsi" w:cstheme="minorBidi"/>
      <w:noProof/>
      <w:sz w:val="16"/>
      <w:szCs w:val="16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84"/>
    <w:semiHidden/>
    <w:rsid w:val="008E7B02"/>
    <w:rPr>
      <w:noProof/>
      <w:sz w:val="16"/>
      <w:szCs w:val="16"/>
    </w:rPr>
  </w:style>
  <w:style w:type="paragraph" w:styleId="Fuzeile">
    <w:name w:val="footer"/>
    <w:basedOn w:val="Standard"/>
    <w:link w:val="FuzeileZchn"/>
    <w:uiPriority w:val="86"/>
    <w:rsid w:val="00C60FC5"/>
    <w:rPr>
      <w:rFonts w:asciiTheme="minorHAnsi" w:hAnsiTheme="minorHAnsi" w:cstheme="minorBidi"/>
      <w:sz w:val="16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86"/>
    <w:rsid w:val="008E7B02"/>
    <w:rPr>
      <w:sz w:val="16"/>
    </w:rPr>
  </w:style>
  <w:style w:type="paragraph" w:customStyle="1" w:styleId="EinfAbs">
    <w:name w:val="[Einf. Abs.]"/>
    <w:basedOn w:val="Standard"/>
    <w:uiPriority w:val="7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  <w14:ligatures w14:val="none"/>
    </w:rPr>
  </w:style>
  <w:style w:type="paragraph" w:styleId="Listenabsatz">
    <w:name w:val="List Paragraph"/>
    <w:basedOn w:val="Standard"/>
    <w:uiPriority w:val="34"/>
    <w:semiHidden/>
    <w:rsid w:val="009C67A8"/>
    <w:pPr>
      <w:numPr>
        <w:numId w:val="37"/>
      </w:numPr>
      <w:spacing w:line="240" w:lineRule="atLeast"/>
      <w:contextualSpacing/>
    </w:pPr>
    <w:rPr>
      <w:rFonts w:asciiTheme="minorHAnsi" w:hAnsiTheme="minorHAnsi" w:cstheme="minorBidi"/>
      <w14:ligatures w14:val="none"/>
    </w:rPr>
  </w:style>
  <w:style w:type="paragraph" w:styleId="Aufzhlungszeichen">
    <w:name w:val="List Bullet"/>
    <w:basedOn w:val="Listenabsatz"/>
    <w:uiPriority w:val="79"/>
    <w:semiHidden/>
    <w:rsid w:val="009C67A8"/>
    <w:pPr>
      <w:numPr>
        <w:numId w:val="12"/>
      </w:numPr>
    </w:pPr>
  </w:style>
  <w:style w:type="paragraph" w:styleId="Aufzhlungszeichen2">
    <w:name w:val="List Bullet 2"/>
    <w:basedOn w:val="Listenabsatz"/>
    <w:uiPriority w:val="79"/>
    <w:semiHidden/>
    <w:rsid w:val="009C67A8"/>
    <w:pPr>
      <w:numPr>
        <w:ilvl w:val="1"/>
        <w:numId w:val="12"/>
      </w:numPr>
    </w:pPr>
  </w:style>
  <w:style w:type="paragraph" w:styleId="Aufzhlungszeichen3">
    <w:name w:val="List Bullet 3"/>
    <w:basedOn w:val="Listenabsatz"/>
    <w:uiPriority w:val="79"/>
    <w:semiHidden/>
    <w:rsid w:val="009C67A8"/>
    <w:pPr>
      <w:numPr>
        <w:ilvl w:val="2"/>
        <w:numId w:val="12"/>
      </w:numPr>
    </w:pPr>
  </w:style>
  <w:style w:type="table" w:styleId="Tabellenraster">
    <w:name w:val="Table Grid"/>
    <w:basedOn w:val="NormaleTabelle"/>
    <w:uiPriority w:val="59"/>
    <w:rsid w:val="00364EE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DD43D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43DA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E87566"/>
    <w:pPr>
      <w:contextualSpacing/>
    </w:pPr>
    <w:rPr>
      <w:rFonts w:asciiTheme="majorHAnsi" w:eastAsiaTheme="majorEastAsia" w:hAnsiTheme="majorHAnsi" w:cstheme="majorBidi"/>
      <w:b/>
      <w:sz w:val="36"/>
      <w:szCs w:val="36"/>
      <w14:ligatures w14:val="none"/>
    </w:rPr>
  </w:style>
  <w:style w:type="character" w:customStyle="1" w:styleId="TitelZchn">
    <w:name w:val="Titel Zchn"/>
    <w:basedOn w:val="Absatz-Standardschriftart"/>
    <w:link w:val="Titel"/>
    <w:uiPriority w:val="10"/>
    <w:rsid w:val="007A6A87"/>
    <w:rPr>
      <w:rFonts w:asciiTheme="majorHAnsi" w:eastAsiaTheme="majorEastAsia" w:hAnsiTheme="majorHAnsi" w:cstheme="majorBidi"/>
      <w:b/>
      <w:sz w:val="36"/>
      <w:szCs w:val="36"/>
    </w:rPr>
  </w:style>
  <w:style w:type="paragraph" w:customStyle="1" w:styleId="Brieftitel">
    <w:name w:val="Brieftitel"/>
    <w:basedOn w:val="Standard"/>
    <w:link w:val="BrieftitelZchn"/>
    <w:uiPriority w:val="14"/>
    <w:rsid w:val="007A6A87"/>
    <w:pPr>
      <w:spacing w:before="720" w:after="480" w:line="240" w:lineRule="atLeast"/>
      <w:contextualSpacing/>
      <w:outlineLvl w:val="0"/>
    </w:pPr>
    <w:rPr>
      <w:rFonts w:asciiTheme="majorHAnsi" w:hAnsiTheme="majorHAnsi" w:cstheme="minorBidi"/>
      <w:b/>
      <w:sz w:val="28"/>
      <w:szCs w:val="36"/>
      <w14:ligatures w14:val="none"/>
    </w:rPr>
  </w:style>
  <w:style w:type="character" w:customStyle="1" w:styleId="BrieftitelZchn">
    <w:name w:val="Brieftitel Zchn"/>
    <w:basedOn w:val="Absatz-Standardschriftart"/>
    <w:link w:val="Brieftitel"/>
    <w:uiPriority w:val="14"/>
    <w:rsid w:val="007A6A87"/>
    <w:rPr>
      <w:rFonts w:asciiTheme="majorHAnsi" w:hAnsiTheme="majorHAnsi"/>
      <w:b/>
      <w:sz w:val="28"/>
      <w:szCs w:val="36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KlassischeTabelle">
    <w:name w:val="Klassische Tabelle"/>
    <w:basedOn w:val="NormaleTabelle"/>
    <w:next w:val="Tabellenraster"/>
    <w:uiPriority w:val="59"/>
    <w:rsid w:val="00873E35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34" w:type="dxa"/>
        <w:right w:w="85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E87566"/>
    <w:rPr>
      <w:rFonts w:asciiTheme="majorHAnsi" w:eastAsiaTheme="majorEastAsia" w:hAnsiTheme="majorHAnsi" w:cstheme="majorBidi"/>
      <w:i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74283"/>
    <w:rPr>
      <w:rFonts w:asciiTheme="majorHAnsi" w:eastAsiaTheme="majorEastAsia" w:hAnsiTheme="majorHAnsi" w:cstheme="majorBidi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74283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74283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6"/>
    <w:qFormat/>
    <w:rsid w:val="00B01201"/>
    <w:pPr>
      <w:numPr>
        <w:numId w:val="0"/>
      </w:numPr>
      <w:ind w:left="284" w:hanging="284"/>
    </w:pPr>
  </w:style>
  <w:style w:type="paragraph" w:customStyle="1" w:styleId="Traktandum-Text">
    <w:name w:val="Traktandum-Text"/>
    <w:basedOn w:val="Aufzhlung1"/>
    <w:uiPriority w:val="27"/>
    <w:semiHidden/>
    <w:rsid w:val="00E269E1"/>
    <w:pPr>
      <w:tabs>
        <w:tab w:val="left" w:pos="7938"/>
      </w:tabs>
      <w:ind w:left="426" w:right="848" w:firstLine="0"/>
    </w:pPr>
  </w:style>
  <w:style w:type="paragraph" w:customStyle="1" w:styleId="Traktandum-Titel">
    <w:name w:val="Traktandum-Titel"/>
    <w:basedOn w:val="Aufzhlung1"/>
    <w:next w:val="Traktandum-Text"/>
    <w:uiPriority w:val="27"/>
    <w:semiHidden/>
    <w:rsid w:val="00E269E1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96"/>
    <w:semiHidden/>
    <w:rsid w:val="0036684A"/>
    <w:rPr>
      <w:color w:val="233D4D" w:themeColor="accent4"/>
      <w:u w:val="none"/>
    </w:rPr>
  </w:style>
  <w:style w:type="paragraph" w:styleId="Untertitel">
    <w:name w:val="Subtitle"/>
    <w:basedOn w:val="Standard"/>
    <w:next w:val="Standard"/>
    <w:link w:val="UntertitelZchn"/>
    <w:uiPriority w:val="13"/>
    <w:qFormat/>
    <w:rsid w:val="007A6A87"/>
    <w:pPr>
      <w:numPr>
        <w:ilvl w:val="1"/>
      </w:numPr>
      <w:spacing w:line="240" w:lineRule="atLeast"/>
    </w:pPr>
    <w:rPr>
      <w:rFonts w:asciiTheme="minorHAnsi" w:eastAsiaTheme="minorEastAsia" w:hAnsiTheme="minorHAnsi" w:cstheme="minorBidi"/>
      <w:iCs/>
      <w:sz w:val="36"/>
      <w:szCs w:val="36"/>
      <w14:ligatures w14:val="none"/>
    </w:rPr>
  </w:style>
  <w:style w:type="character" w:customStyle="1" w:styleId="UntertitelZchn">
    <w:name w:val="Untertitel Zchn"/>
    <w:basedOn w:val="Absatz-Standardschriftart"/>
    <w:link w:val="Untertitel"/>
    <w:uiPriority w:val="13"/>
    <w:rsid w:val="007A6A87"/>
    <w:rPr>
      <w:rFonts w:eastAsiaTheme="minorEastAsia"/>
      <w:iCs/>
      <w:sz w:val="36"/>
      <w:szCs w:val="36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 w:line="240" w:lineRule="atLeast"/>
    </w:pPr>
    <w:rPr>
      <w:rFonts w:asciiTheme="minorHAnsi" w:hAnsiTheme="minorHAnsi" w:cstheme="minorBidi"/>
      <w14:ligatures w14:val="none"/>
    </w:rPr>
  </w:style>
  <w:style w:type="character" w:customStyle="1" w:styleId="DatumZchn">
    <w:name w:val="Datum Zchn"/>
    <w:basedOn w:val="Absatz-Standardschriftart"/>
    <w:link w:val="Datum"/>
    <w:uiPriority w:val="15"/>
    <w:semiHidden/>
    <w:rsid w:val="00374283"/>
  </w:style>
  <w:style w:type="paragraph" w:styleId="Funotentext">
    <w:name w:val="footnote text"/>
    <w:basedOn w:val="Standard"/>
    <w:link w:val="FunotentextZchn"/>
    <w:uiPriority w:val="79"/>
    <w:semiHidden/>
    <w:rsid w:val="00494FD7"/>
    <w:rPr>
      <w:rFonts w:asciiTheme="minorHAnsi" w:hAnsiTheme="minorHAnsi" w:cstheme="minorBidi"/>
      <w:sz w:val="16"/>
      <w14:ligatures w14:val="none"/>
    </w:rPr>
  </w:style>
  <w:style w:type="character" w:customStyle="1" w:styleId="FunotentextZchn">
    <w:name w:val="Fußnotentext Zchn"/>
    <w:basedOn w:val="Absatz-Standardschriftart"/>
    <w:link w:val="Funotentext"/>
    <w:uiPriority w:val="79"/>
    <w:semiHidden/>
    <w:rsid w:val="00374283"/>
    <w:rPr>
      <w:sz w:val="16"/>
    </w:rPr>
  </w:style>
  <w:style w:type="character" w:styleId="Funotenzeichen">
    <w:name w:val="footnote reference"/>
    <w:basedOn w:val="Absatz-Standardschriftart"/>
    <w:uiPriority w:val="79"/>
    <w:semiHidden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774EF1"/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79"/>
    <w:semiHidden/>
    <w:rsid w:val="00113CB8"/>
  </w:style>
  <w:style w:type="character" w:customStyle="1" w:styleId="EndnotentextZchn">
    <w:name w:val="Endnotentext Zchn"/>
    <w:basedOn w:val="Absatz-Standardschriftart"/>
    <w:link w:val="Endnotentext"/>
    <w:uiPriority w:val="79"/>
    <w:semiHidden/>
    <w:rsid w:val="00374283"/>
    <w:rPr>
      <w:sz w:val="16"/>
    </w:rPr>
  </w:style>
  <w:style w:type="character" w:styleId="Endnotenzeichen">
    <w:name w:val="endnote reference"/>
    <w:basedOn w:val="Absatz-Standardschriftart"/>
    <w:uiPriority w:val="79"/>
    <w:semiHidden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6"/>
    <w:rsid w:val="004C3880"/>
    <w:pPr>
      <w:ind w:left="567" w:hanging="283"/>
    </w:pPr>
  </w:style>
  <w:style w:type="paragraph" w:customStyle="1" w:styleId="Aufzhlung3">
    <w:name w:val="Aufzählung 3"/>
    <w:basedOn w:val="Aufzhlung1"/>
    <w:uiPriority w:val="6"/>
    <w:semiHidden/>
    <w:rsid w:val="004C3880"/>
    <w:pPr>
      <w:ind w:left="851"/>
    </w:pPr>
  </w:style>
  <w:style w:type="paragraph" w:styleId="Beschriftung">
    <w:name w:val="caption"/>
    <w:basedOn w:val="Standard"/>
    <w:next w:val="Standard"/>
    <w:uiPriority w:val="24"/>
    <w:rsid w:val="0036684A"/>
    <w:pPr>
      <w:spacing w:before="120" w:after="240"/>
    </w:pPr>
    <w:rPr>
      <w:rFonts w:asciiTheme="minorHAnsi" w:hAnsiTheme="minorHAnsi" w:cstheme="minorBidi"/>
      <w:i/>
      <w:iCs/>
      <w:sz w:val="18"/>
      <w:szCs w:val="18"/>
      <w14:ligatures w14:val="none"/>
    </w:rPr>
  </w:style>
  <w:style w:type="paragraph" w:styleId="Inhaltsverzeichnisberschrift">
    <w:name w:val="TOC Heading"/>
    <w:basedOn w:val="berschrift1"/>
    <w:next w:val="Standard"/>
    <w:uiPriority w:val="39"/>
    <w:semiHidden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79"/>
    <w:semiHidden/>
    <w:rsid w:val="00870017"/>
    <w:rPr>
      <w:rFonts w:ascii="Segoe UI" w:hAnsi="Segoe UI" w:cs="Segoe UI"/>
      <w:sz w:val="18"/>
      <w:szCs w:val="18"/>
      <w14:ligatures w14:val="none"/>
    </w:rPr>
  </w:style>
  <w:style w:type="character" w:customStyle="1" w:styleId="SprechblasentextZchn">
    <w:name w:val="Sprechblasentext Zchn"/>
    <w:basedOn w:val="Absatz-Standardschriftart"/>
    <w:link w:val="Sprechblasentext"/>
    <w:uiPriority w:val="79"/>
    <w:semiHidden/>
    <w:rsid w:val="00374283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7"/>
    <w:semiHidden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375CD2"/>
    <w:pPr>
      <w:ind w:left="567" w:hanging="567"/>
    </w:pPr>
  </w:style>
  <w:style w:type="paragraph" w:customStyle="1" w:styleId="berschrift2nummeriert">
    <w:name w:val="Überschrift 2 nummeriert"/>
    <w:basedOn w:val="berschrift2"/>
    <w:next w:val="Standard"/>
    <w:uiPriority w:val="10"/>
    <w:rsid w:val="00375CD2"/>
    <w:pPr>
      <w:ind w:left="567" w:hanging="567"/>
    </w:pPr>
  </w:style>
  <w:style w:type="paragraph" w:customStyle="1" w:styleId="berschrift3nummeriert">
    <w:name w:val="Überschrift 3 nummeriert"/>
    <w:basedOn w:val="berschrift3"/>
    <w:next w:val="Standard"/>
    <w:uiPriority w:val="10"/>
    <w:rsid w:val="00375CD2"/>
    <w:pPr>
      <w:ind w:left="567" w:hanging="567"/>
    </w:pPr>
  </w:style>
  <w:style w:type="paragraph" w:customStyle="1" w:styleId="berschrift4nummeriert">
    <w:name w:val="Überschrift 4 nummeriert"/>
    <w:basedOn w:val="berschrift4"/>
    <w:next w:val="Standard"/>
    <w:uiPriority w:val="10"/>
    <w:semiHidden/>
    <w:rsid w:val="00375CD2"/>
    <w:pPr>
      <w:ind w:left="851" w:hanging="851"/>
    </w:pPr>
  </w:style>
  <w:style w:type="paragraph" w:styleId="Verzeichnis1">
    <w:name w:val="toc 1"/>
    <w:basedOn w:val="Standard"/>
    <w:next w:val="Standard"/>
    <w:autoRedefine/>
    <w:uiPriority w:val="39"/>
    <w:semiHidden/>
    <w:rsid w:val="00E87566"/>
    <w:pPr>
      <w:tabs>
        <w:tab w:val="right" w:leader="dot" w:pos="9638"/>
      </w:tabs>
      <w:spacing w:before="120" w:line="240" w:lineRule="atLeast"/>
      <w:ind w:left="567" w:hanging="567"/>
    </w:pPr>
    <w:rPr>
      <w:rFonts w:asciiTheme="minorHAnsi" w:hAnsiTheme="minorHAnsi" w:cstheme="minorBidi"/>
      <w:b/>
      <w:bCs/>
      <w:noProof/>
      <w14:ligatures w14:val="none"/>
    </w:rPr>
  </w:style>
  <w:style w:type="paragraph" w:styleId="Verzeichnis2">
    <w:name w:val="toc 2"/>
    <w:basedOn w:val="Standard"/>
    <w:next w:val="Standard"/>
    <w:autoRedefine/>
    <w:uiPriority w:val="39"/>
    <w:semiHidden/>
    <w:rsid w:val="00E87566"/>
    <w:pPr>
      <w:tabs>
        <w:tab w:val="right" w:leader="dot" w:pos="9638"/>
      </w:tabs>
      <w:spacing w:line="240" w:lineRule="atLeast"/>
      <w:ind w:left="567" w:hanging="567"/>
    </w:pPr>
    <w:rPr>
      <w:rFonts w:asciiTheme="minorHAnsi" w:hAnsiTheme="minorHAnsi" w:cstheme="minorBidi"/>
      <w14:ligatures w14:val="none"/>
    </w:rPr>
  </w:style>
  <w:style w:type="paragraph" w:styleId="Verzeichnis3">
    <w:name w:val="toc 3"/>
    <w:basedOn w:val="Standard"/>
    <w:next w:val="Standard"/>
    <w:autoRedefine/>
    <w:uiPriority w:val="39"/>
    <w:semiHidden/>
    <w:rsid w:val="00E87566"/>
    <w:pPr>
      <w:tabs>
        <w:tab w:val="right" w:leader="dot" w:pos="9638"/>
      </w:tabs>
      <w:spacing w:line="240" w:lineRule="atLeast"/>
      <w:ind w:left="567" w:hanging="567"/>
    </w:pPr>
    <w:rPr>
      <w:rFonts w:asciiTheme="minorHAnsi" w:hAnsiTheme="minorHAnsi" w:cstheme="minorBidi"/>
      <w14:ligatures w14:val="none"/>
    </w:rPr>
  </w:style>
  <w:style w:type="paragraph" w:styleId="StandardWeb">
    <w:name w:val="Normal (Web)"/>
    <w:basedOn w:val="Standard"/>
    <w:uiPriority w:val="79"/>
    <w:semiHidden/>
    <w:rsid w:val="00BE1E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  <w14:ligatures w14:val="none"/>
    </w:rPr>
  </w:style>
  <w:style w:type="paragraph" w:styleId="Abbildungsverzeichnis">
    <w:name w:val="table of figures"/>
    <w:basedOn w:val="Standard"/>
    <w:next w:val="Standard"/>
    <w:uiPriority w:val="40"/>
    <w:semiHidden/>
    <w:rsid w:val="00E87566"/>
    <w:pPr>
      <w:tabs>
        <w:tab w:val="right" w:leader="dot" w:pos="9638"/>
      </w:tabs>
      <w:spacing w:line="240" w:lineRule="atLeast"/>
    </w:pPr>
    <w:rPr>
      <w:rFonts w:asciiTheme="minorHAnsi" w:hAnsiTheme="minorHAnsi" w:cstheme="minorBidi"/>
      <w14:ligatures w14:val="none"/>
    </w:rPr>
  </w:style>
  <w:style w:type="paragraph" w:customStyle="1" w:styleId="Absenderzeile">
    <w:name w:val="Absenderzeile"/>
    <w:basedOn w:val="Standard"/>
    <w:uiPriority w:val="16"/>
    <w:semiHidden/>
    <w:rsid w:val="0017204E"/>
    <w:pPr>
      <w:pBdr>
        <w:bottom w:val="single" w:sz="6" w:space="1" w:color="auto"/>
      </w:pBdr>
      <w:tabs>
        <w:tab w:val="right" w:pos="4026"/>
      </w:tabs>
    </w:pPr>
    <w:rPr>
      <w:sz w:val="12"/>
    </w:rPr>
  </w:style>
  <w:style w:type="paragraph" w:customStyle="1" w:styleId="Nummerierung1">
    <w:name w:val="Nummerierung 1"/>
    <w:basedOn w:val="Standard"/>
    <w:uiPriority w:val="7"/>
    <w:qFormat/>
    <w:rsid w:val="00375CD2"/>
    <w:pPr>
      <w:spacing w:line="240" w:lineRule="atLeast"/>
      <w:ind w:left="284" w:hanging="284"/>
    </w:pPr>
    <w:rPr>
      <w:rFonts w:asciiTheme="minorHAnsi" w:hAnsiTheme="minorHAnsi" w:cstheme="minorBidi"/>
      <w14:ligatures w14:val="none"/>
    </w:rPr>
  </w:style>
  <w:style w:type="paragraph" w:customStyle="1" w:styleId="Nummerierung2">
    <w:name w:val="Nummerierung 2"/>
    <w:basedOn w:val="Nummerierung1"/>
    <w:uiPriority w:val="7"/>
    <w:rsid w:val="009804FC"/>
    <w:pPr>
      <w:ind w:left="709" w:hanging="425"/>
    </w:pPr>
  </w:style>
  <w:style w:type="character" w:styleId="Seitenzahl">
    <w:name w:val="page number"/>
    <w:basedOn w:val="Absatz-Standardschriftart"/>
    <w:uiPriority w:val="79"/>
    <w:semiHidden/>
    <w:rsid w:val="00E8428A"/>
  </w:style>
  <w:style w:type="paragraph" w:customStyle="1" w:styleId="Nummerierungabc">
    <w:name w:val="Nummerierung abc"/>
    <w:basedOn w:val="Listenabsatz"/>
    <w:uiPriority w:val="8"/>
    <w:qFormat/>
    <w:rsid w:val="00375CD2"/>
    <w:pPr>
      <w:numPr>
        <w:numId w:val="0"/>
      </w:numPr>
      <w:ind w:left="284" w:hanging="284"/>
    </w:pPr>
  </w:style>
  <w:style w:type="paragraph" w:customStyle="1" w:styleId="Nummerierung3">
    <w:name w:val="Nummerierung 3"/>
    <w:basedOn w:val="Nummerierung2"/>
    <w:uiPriority w:val="7"/>
    <w:semiHidden/>
    <w:rsid w:val="005A357F"/>
    <w:pPr>
      <w:ind w:left="1276" w:hanging="567"/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rsid w:val="00375CD2"/>
  </w:style>
  <w:style w:type="paragraph" w:customStyle="1" w:styleId="Dokumentbezeichnung">
    <w:name w:val="Dokumentbezeichnung"/>
    <w:basedOn w:val="berschrift1"/>
    <w:next w:val="Standard"/>
    <w:uiPriority w:val="98"/>
    <w:semiHidden/>
    <w:rsid w:val="00ED6B5D"/>
    <w:pPr>
      <w:pageBreakBefore/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/>
      <w:ind w:right="125"/>
    </w:pPr>
    <w:rPr>
      <w:bCs w:val="0"/>
      <w:color w:val="FFFFFF" w:themeColor="background1"/>
      <w:spacing w:val="6"/>
      <w:sz w:val="40"/>
      <w:szCs w:val="52"/>
    </w:rPr>
  </w:style>
  <w:style w:type="character" w:styleId="Platzhaltertext">
    <w:name w:val="Placeholder Text"/>
    <w:basedOn w:val="Absatz-Standardschriftart"/>
    <w:uiPriority w:val="79"/>
    <w:semiHidden/>
    <w:rsid w:val="00C30C28"/>
    <w:rPr>
      <w:color w:val="969696" w:themeColor="background2"/>
    </w:rPr>
  </w:style>
  <w:style w:type="paragraph" w:customStyle="1" w:styleId="ErstelltdurchVorlagenbauerchfrSwissAthletics">
    <w:name w:val="Erstellt durch Vorlagenbauer.ch für Swiss Athletics"/>
    <w:basedOn w:val="Standard"/>
    <w:next w:val="Standard"/>
    <w:semiHidden/>
    <w:rsid w:val="00BB0EB7"/>
    <w:pPr>
      <w:shd w:val="clear" w:color="auto" w:fill="FFFFFF" w:themeFill="background1"/>
    </w:pPr>
  </w:style>
  <w:style w:type="paragraph" w:customStyle="1" w:styleId="Tabellenfolgezeile">
    <w:name w:val="Tabellenfolgezeile"/>
    <w:basedOn w:val="Standard"/>
    <w:next w:val="Standard"/>
    <w:uiPriority w:val="98"/>
    <w:semiHidden/>
    <w:rsid w:val="00397B92"/>
    <w:pPr>
      <w:spacing w:line="20" w:lineRule="exact"/>
    </w:pPr>
    <w:rPr>
      <w:sz w:val="2"/>
    </w:rPr>
  </w:style>
  <w:style w:type="paragraph" w:styleId="Verzeichnis4">
    <w:name w:val="toc 4"/>
    <w:basedOn w:val="Standard"/>
    <w:next w:val="Standard"/>
    <w:autoRedefine/>
    <w:uiPriority w:val="39"/>
    <w:semiHidden/>
    <w:rsid w:val="00E87566"/>
    <w:pPr>
      <w:tabs>
        <w:tab w:val="right" w:leader="dot" w:pos="9638"/>
      </w:tabs>
      <w:spacing w:line="240" w:lineRule="atLeast"/>
      <w:ind w:left="851" w:hanging="851"/>
    </w:pPr>
    <w:rPr>
      <w:rFonts w:asciiTheme="minorHAnsi" w:hAnsiTheme="minorHAnsi" w:cstheme="minorBidi"/>
      <w:noProof/>
      <w14:ligatures w14:val="none"/>
    </w:rPr>
  </w:style>
  <w:style w:type="paragraph" w:styleId="Verzeichnis5">
    <w:name w:val="toc 5"/>
    <w:basedOn w:val="Standard"/>
    <w:next w:val="Standard"/>
    <w:autoRedefine/>
    <w:uiPriority w:val="39"/>
    <w:semiHidden/>
    <w:rsid w:val="00E87566"/>
    <w:pPr>
      <w:tabs>
        <w:tab w:val="right" w:leader="dot" w:pos="9638"/>
      </w:tabs>
      <w:spacing w:line="240" w:lineRule="atLeast"/>
      <w:ind w:left="993" w:hanging="993"/>
    </w:pPr>
    <w:rPr>
      <w:rFonts w:asciiTheme="minorHAnsi" w:hAnsiTheme="minorHAnsi" w:cstheme="minorBidi"/>
      <w14:ligatures w14:val="none"/>
    </w:rPr>
  </w:style>
  <w:style w:type="paragraph" w:styleId="Literaturverzeichnis">
    <w:name w:val="Bibliography"/>
    <w:basedOn w:val="Standard"/>
    <w:next w:val="Standard"/>
    <w:uiPriority w:val="37"/>
    <w:semiHidden/>
    <w:rsid w:val="00E02496"/>
    <w:pPr>
      <w:spacing w:line="240" w:lineRule="atLeast"/>
    </w:pPr>
    <w:rPr>
      <w:rFonts w:asciiTheme="minorHAnsi" w:hAnsiTheme="minorHAnsi" w:cstheme="minorBidi"/>
      <w14:ligatures w14:val="none"/>
    </w:rPr>
  </w:style>
  <w:style w:type="paragraph" w:styleId="Index1">
    <w:name w:val="index 1"/>
    <w:basedOn w:val="Standard"/>
    <w:next w:val="Standard"/>
    <w:autoRedefine/>
    <w:uiPriority w:val="99"/>
    <w:semiHidden/>
    <w:rsid w:val="00C20DEA"/>
    <w:pPr>
      <w:ind w:left="200" w:hanging="200"/>
    </w:pPr>
    <w:rPr>
      <w:rFonts w:asciiTheme="minorHAnsi" w:hAnsiTheme="minorHAnsi" w:cstheme="minorBidi"/>
      <w14:ligatures w14:val="none"/>
    </w:rPr>
  </w:style>
  <w:style w:type="numbering" w:customStyle="1" w:styleId="NummerierteberschriftenListe">
    <w:name w:val="Nummerierte Überschriften (Liste)"/>
    <w:uiPriority w:val="99"/>
    <w:rsid w:val="00375CD2"/>
    <w:pPr>
      <w:numPr>
        <w:numId w:val="31"/>
      </w:numPr>
    </w:pPr>
  </w:style>
  <w:style w:type="numbering" w:customStyle="1" w:styleId="AufzhlungenListe">
    <w:name w:val="Aufzählungen (Liste)"/>
    <w:uiPriority w:val="99"/>
    <w:rsid w:val="00B01201"/>
    <w:pPr>
      <w:numPr>
        <w:numId w:val="33"/>
      </w:numPr>
    </w:pPr>
  </w:style>
  <w:style w:type="character" w:styleId="NichtaufgelsteErwhnung">
    <w:name w:val="Unresolved Mention"/>
    <w:basedOn w:val="Absatz-Standardschriftart"/>
    <w:uiPriority w:val="79"/>
    <w:semiHidden/>
    <w:rsid w:val="00D031C3"/>
    <w:rPr>
      <w:color w:val="605E5C"/>
      <w:shd w:val="clear" w:color="auto" w:fill="E1DFDD"/>
    </w:rPr>
  </w:style>
  <w:style w:type="paragraph" w:customStyle="1" w:styleId="Nummerierungs-Aussteiger">
    <w:name w:val="Nummerierungs-Aussteiger"/>
    <w:basedOn w:val="Standard"/>
    <w:next w:val="Standard"/>
    <w:uiPriority w:val="7"/>
    <w:semiHidden/>
    <w:qFormat/>
    <w:rsid w:val="00375CD2"/>
  </w:style>
  <w:style w:type="character" w:customStyle="1" w:styleId="AbsenderzeilePP">
    <w:name w:val="Absenderzeile P.P."/>
    <w:basedOn w:val="Absatz-Standardschriftart"/>
    <w:uiPriority w:val="16"/>
    <w:semiHidden/>
    <w:rsid w:val="0017204E"/>
    <w:rPr>
      <w:b/>
      <w:spacing w:val="-40"/>
      <w:sz w:val="20"/>
    </w:rPr>
  </w:style>
  <w:style w:type="character" w:customStyle="1" w:styleId="AbsenderzeilePPA">
    <w:name w:val="Absenderzeile P.P. A"/>
    <w:basedOn w:val="AbsenderzeilePP"/>
    <w:uiPriority w:val="16"/>
    <w:semiHidden/>
    <w:rsid w:val="0017204E"/>
    <w:rPr>
      <w:b/>
      <w:spacing w:val="0"/>
      <w:sz w:val="32"/>
    </w:rPr>
  </w:style>
  <w:style w:type="table" w:styleId="TabellemithellemGitternetz">
    <w:name w:val="Grid Table Light"/>
    <w:basedOn w:val="NormaleTabelle"/>
    <w:uiPriority w:val="40"/>
    <w:rsid w:val="00774EF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bsatzvorEmpfnger">
    <w:name w:val="Absatz vor Empfänger"/>
    <w:basedOn w:val="Standard"/>
    <w:semiHidden/>
    <w:qFormat/>
    <w:rsid w:val="00774EF1"/>
    <w:pPr>
      <w:spacing w:after="480"/>
    </w:pPr>
    <w:rPr>
      <w:color w:val="FFFFFF" w:themeColor="background1"/>
    </w:rPr>
  </w:style>
  <w:style w:type="paragraph" w:customStyle="1" w:styleId="TITELBlack">
    <w:name w:val="TITEL Black"/>
    <w:basedOn w:val="Titel"/>
    <w:uiPriority w:val="11"/>
    <w:qFormat/>
    <w:rsid w:val="007A6A87"/>
    <w:rPr>
      <w:rFonts w:ascii="Arial Black" w:hAnsi="Arial Black" w:cs="Arial"/>
      <w:b w:val="0"/>
      <w:bCs/>
      <w:i/>
      <w:i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1688">
          <w:marLeft w:val="57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232">
          <w:marLeft w:val="57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816">
          <w:marLeft w:val="57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9006">
          <w:marLeft w:val="57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0203">
          <w:marLeft w:val="57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2840">
          <w:marLeft w:val="57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055">
          <w:marLeft w:val="57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1063">
          <w:marLeft w:val="57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Q0h8W9" TargetMode="External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bit.ly/3Q0h8W9" TargetMode="External"/><Relationship Id="rId17" Type="http://schemas.openxmlformats.org/officeDocument/2006/relationships/image" Target="media/image3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Q0h8W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Q0h8W9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emf"/><Relationship Id="rId4" Type="http://schemas.openxmlformats.org/officeDocument/2006/relationships/image" Target="media/image1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emf"/><Relationship Id="rId4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emf"/><Relationship Id="rId2" Type="http://schemas.openxmlformats.org/officeDocument/2006/relationships/image" Target="media/image14.emf"/><Relationship Id="rId1" Type="http://schemas.openxmlformats.org/officeDocument/2006/relationships/image" Target="media/image1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wissathletics.sharepoint.com/sites/Vorlagen2/Freigegebene%20Dokumente/Swiss%20Athletics/Dokument%20Swiss%20Athletics.dotx" TargetMode="External"/></Relationships>
</file>

<file path=word/theme/theme1.xml><?xml version="1.0" encoding="utf-8"?>
<a:theme xmlns:a="http://schemas.openxmlformats.org/drawingml/2006/main" name="Larissa-Design">
  <a:themeElements>
    <a:clrScheme name="Swiss Athletics NEU">
      <a:dk1>
        <a:sysClr val="windowText" lastClr="000000"/>
      </a:dk1>
      <a:lt1>
        <a:sysClr val="window" lastClr="FFFFFF"/>
      </a:lt1>
      <a:dk2>
        <a:srgbClr val="636363"/>
      </a:dk2>
      <a:lt2>
        <a:srgbClr val="969696"/>
      </a:lt2>
      <a:accent1>
        <a:srgbClr val="C21515"/>
      </a:accent1>
      <a:accent2>
        <a:srgbClr val="E30613"/>
      </a:accent2>
      <a:accent3>
        <a:srgbClr val="8A0401"/>
      </a:accent3>
      <a:accent4>
        <a:srgbClr val="233D4D"/>
      </a:accent4>
      <a:accent5>
        <a:srgbClr val="9F8F5E"/>
      </a:accent5>
      <a:accent6>
        <a:srgbClr val="996B4F"/>
      </a:accent6>
      <a:hlink>
        <a:srgbClr val="000000"/>
      </a:hlink>
      <a:folHlink>
        <a:srgbClr val="000000"/>
      </a:folHlink>
    </a:clrScheme>
    <a:fontScheme name="Swiss Athletic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custClrLst>
    <a:custClr>
      <a:srgbClr val="F1BB3F"/>
    </a:custClr>
    <a:custClr>
      <a:srgbClr val="3C95C2"/>
    </a:custClr>
    <a:custClr>
      <a:srgbClr val="00A651"/>
    </a:custClr>
    <a:custClr>
      <a:srgbClr val="BCBCBC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a241fbc-0b1e-4940-bfd4-6965998fa80d">
      <UserInfo>
        <DisplayName/>
        <AccountId xsi:nil="true"/>
        <AccountType/>
      </UserInfo>
    </SharedWithUsers>
    <TaxCatchAll xmlns="9a241fbc-0b1e-4940-bfd4-6965998fa80d" xsi:nil="true"/>
    <lcf76f155ced4ddcb4097134ff3c332f xmlns="7c6f54d0-92ad-4637-8ea7-cdecf690051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A787FB8381D041939E8B59D9FF39F2" ma:contentTypeVersion="19" ma:contentTypeDescription="Ein neues Dokument erstellen." ma:contentTypeScope="" ma:versionID="b7f0ad4c9a18c3b567de47cfef40953f">
  <xsd:schema xmlns:xsd="http://www.w3.org/2001/XMLSchema" xmlns:xs="http://www.w3.org/2001/XMLSchema" xmlns:p="http://schemas.microsoft.com/office/2006/metadata/properties" xmlns:ns2="7c6f54d0-92ad-4637-8ea7-cdecf6900511" xmlns:ns3="9a241fbc-0b1e-4940-bfd4-6965998fa80d" targetNamespace="http://schemas.microsoft.com/office/2006/metadata/properties" ma:root="true" ma:fieldsID="ead96b4236f67ad60552cf1cbd62e636" ns2:_="" ns3:_="">
    <xsd:import namespace="7c6f54d0-92ad-4637-8ea7-cdecf6900511"/>
    <xsd:import namespace="9a241fbc-0b1e-4940-bfd4-6965998fa8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f54d0-92ad-4637-8ea7-cdecf6900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6dc9c1d-5efa-4502-a892-6373afa711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41fbc-0b1e-4940-bfd4-6965998fa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4358a1f-6095-44eb-93a9-82bdfdf23fcd}" ma:internalName="TaxCatchAll" ma:showField="CatchAllData" ma:web="9a241fbc-0b1e-4940-bfd4-6965998fa8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7B781F-CA08-491A-A6F1-F7575EFA33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1B9E7B-1F5D-4650-8E1E-7519107C4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0BED3-F54C-414D-A2A4-3CB9371644D5}">
  <ds:schemaRefs>
    <ds:schemaRef ds:uri="http://schemas.microsoft.com/office/2006/metadata/properties"/>
    <ds:schemaRef ds:uri="http://schemas.microsoft.com/office/infopath/2007/PartnerControls"/>
    <ds:schemaRef ds:uri="8f2e4e9e-094a-4c43-9546-7ae1f374c591"/>
    <ds:schemaRef ds:uri="9a241fbc-0b1e-4940-bfd4-6965998fa80d"/>
    <ds:schemaRef ds:uri="7c6f54d0-92ad-4637-8ea7-cdecf6900511"/>
  </ds:schemaRefs>
</ds:datastoreItem>
</file>

<file path=customXml/itemProps4.xml><?xml version="1.0" encoding="utf-8"?>
<ds:datastoreItem xmlns:ds="http://schemas.openxmlformats.org/officeDocument/2006/customXml" ds:itemID="{7D61EB8C-CB39-4DB8-B9A9-7DD45BAFD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f54d0-92ad-4637-8ea7-cdecf6900511"/>
    <ds:schemaRef ds:uri="9a241fbc-0b1e-4940-bfd4-6965998fa8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Dokument%20Swiss%20Athletics.dotx</Template>
  <TotalTime>0</TotalTime>
  <Pages>2</Pages>
  <Words>394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Swiss Athletics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Cristina</dc:creator>
  <cp:keywords/>
  <dc:description>erstellt durch Vorlagenbauer.ch</dc:description>
  <cp:lastModifiedBy>Stefan Cristina</cp:lastModifiedBy>
  <cp:revision>30</cp:revision>
  <dcterms:created xsi:type="dcterms:W3CDTF">2025-04-03T07:08:00Z</dcterms:created>
  <dcterms:modified xsi:type="dcterms:W3CDTF">2025-04-03T07:22:00Z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0x010100B8A787FB8381D041939E8B59D9FF39F2</vt:lpwstr>
  </property>
  <property fmtid="{D5CDD505-2E9C-101B-9397-08002B2CF9AE}" pid="3" name="MediaServiceImageTags">
    <vt:lpwstr/>
  </property>
  <property fmtid="{D5CDD505-2E9C-101B-9397-08002B2CF9AE}" pid="4" name="VorlagenbauerAddin">
    <vt:bool>true</vt:bool>
  </property>
  <property fmtid="{D5CDD505-2E9C-101B-9397-08002B2CF9AE}" pid="5" name="Order">
    <vt:r8>3586600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